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32EB0" w14:textId="77777777" w:rsidR="00537D5D" w:rsidRPr="009807AE" w:rsidRDefault="00537D5D" w:rsidP="009807AE">
      <w:pPr>
        <w:pStyle w:val="Para03"/>
        <w:suppressAutoHyphens/>
        <w:spacing w:line="240" w:lineRule="auto"/>
        <w:jc w:val="both"/>
        <w:rPr>
          <w:rFonts w:ascii="Verdana" w:hAnsi="Verdana"/>
          <w:b/>
          <w:i w:val="0"/>
          <w:iCs w:val="0"/>
          <w:sz w:val="32"/>
        </w:rPr>
      </w:pPr>
      <w:r w:rsidRPr="009807AE">
        <w:rPr>
          <w:rFonts w:ascii="Verdana" w:hAnsi="Verdana"/>
          <w:b/>
          <w:i w:val="0"/>
          <w:iCs w:val="0"/>
          <w:sz w:val="32"/>
        </w:rPr>
        <w:t>Hell for Leather</w:t>
      </w:r>
    </w:p>
    <w:p w14:paraId="2413122C" w14:textId="239C61A8" w:rsidR="00537D5D" w:rsidRPr="009807AE" w:rsidRDefault="008A32D2" w:rsidP="009807AE">
      <w:pPr>
        <w:pStyle w:val="Para18"/>
        <w:suppressAutoHyphens/>
        <w:spacing w:line="240" w:lineRule="auto"/>
        <w:ind w:firstLine="0"/>
        <w:jc w:val="both"/>
        <w:rPr>
          <w:rFonts w:ascii="Verdana" w:hAnsi="Verdana"/>
          <w:i w:val="0"/>
          <w:iCs w:val="0"/>
          <w:sz w:val="24"/>
        </w:rPr>
      </w:pPr>
      <w:r w:rsidRPr="009807AE">
        <w:rPr>
          <w:rFonts w:ascii="Verdana" w:hAnsi="Verdana"/>
          <w:i w:val="0"/>
          <w:iCs w:val="0"/>
          <w:sz w:val="24"/>
        </w:rPr>
        <w:t>Lawrence Watt-Evans</w:t>
      </w:r>
    </w:p>
    <w:p w14:paraId="0AACDBC2" w14:textId="77777777" w:rsidR="00537D5D" w:rsidRPr="009807AE" w:rsidRDefault="00537D5D" w:rsidP="009807AE">
      <w:pPr>
        <w:pStyle w:val="Para40"/>
        <w:suppressAutoHyphens/>
        <w:spacing w:line="240" w:lineRule="auto"/>
        <w:ind w:firstLine="283"/>
        <w:rPr>
          <w:rFonts w:ascii="Verdana" w:hAnsi="Verdana"/>
          <w:sz w:val="20"/>
        </w:rPr>
      </w:pPr>
    </w:p>
    <w:p w14:paraId="247756AD" w14:textId="0E37CF2F" w:rsidR="00537D5D" w:rsidRPr="009807AE" w:rsidRDefault="00537D5D" w:rsidP="009807AE">
      <w:pPr>
        <w:pStyle w:val="Para12"/>
        <w:suppressAutoHyphens/>
        <w:spacing w:line="240" w:lineRule="auto"/>
        <w:ind w:firstLine="283"/>
        <w:rPr>
          <w:rFonts w:ascii="Verdana" w:hAnsi="Verdana"/>
          <w:sz w:val="20"/>
        </w:rPr>
      </w:pPr>
      <w:r w:rsidRPr="009807AE">
        <w:rPr>
          <w:rFonts w:ascii="Verdana" w:hAnsi="Verdana"/>
          <w:sz w:val="20"/>
        </w:rPr>
        <w:t>The odor reached her a few seconds after jingle of the front bell; she wrinkled her nose and, always wary of offending a customer, kept her voice low as she muttered,</w:t>
      </w:r>
      <w:r w:rsidR="009807AE">
        <w:rPr>
          <w:rFonts w:ascii="Verdana" w:hAnsi="Verdana"/>
          <w:sz w:val="20"/>
        </w:rPr>
        <w:t xml:space="preserve"> “</w:t>
      </w:r>
      <w:r w:rsidRPr="009807AE">
        <w:rPr>
          <w:rFonts w:ascii="Verdana" w:hAnsi="Verdana"/>
          <w:sz w:val="20"/>
        </w:rPr>
        <w:t>What the heck is that</w:t>
      </w:r>
      <w:r w:rsidRPr="009807AE">
        <w:rPr>
          <w:rStyle w:val="01Text"/>
          <w:rFonts w:ascii="Verdana" w:hAnsi="Verdana"/>
          <w:sz w:val="20"/>
        </w:rPr>
        <w:t xml:space="preserve"> </w:t>
      </w:r>
      <w:r w:rsidRPr="009807AE">
        <w:rPr>
          <w:rStyle w:val="00Text"/>
          <w:rFonts w:ascii="Verdana" w:eastAsiaTheme="majorEastAsia" w:hAnsi="Verdana"/>
          <w:sz w:val="20"/>
        </w:rPr>
        <w:t>smell</w:t>
      </w:r>
      <w:r w:rsidRPr="009807AE">
        <w:rPr>
          <w:rFonts w:ascii="Verdana" w:hAnsi="Verdana"/>
          <w:sz w:val="20"/>
        </w:rPr>
        <w:t>?</w:t>
      </w:r>
      <w:r w:rsidR="009807AE">
        <w:rPr>
          <w:rFonts w:ascii="Verdana" w:hAnsi="Verdana"/>
          <w:sz w:val="20"/>
        </w:rPr>
        <w:t xml:space="preserve">” </w:t>
      </w:r>
      <w:r w:rsidRPr="009807AE">
        <w:rPr>
          <w:rFonts w:ascii="Verdana" w:hAnsi="Verdana"/>
          <w:sz w:val="20"/>
        </w:rPr>
        <w:t>She looked up from the invoices and peered over the counter.</w:t>
      </w:r>
    </w:p>
    <w:p w14:paraId="11450357" w14:textId="1E1B761E"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Someone was on the other side of the main coat-rack, poking through the wall display of whips, handcuffs, and fetish gear</w:t>
      </w:r>
      <w:r w:rsidR="007416BB">
        <w:rPr>
          <w:rFonts w:ascii="Verdana" w:hAnsi="Verdana"/>
          <w:color w:val="000000"/>
          <w:sz w:val="20"/>
        </w:rPr>
        <w:t xml:space="preserve"> — </w:t>
      </w:r>
      <w:r w:rsidRPr="009807AE">
        <w:rPr>
          <w:rFonts w:ascii="Verdana" w:hAnsi="Verdana"/>
          <w:color w:val="000000"/>
          <w:sz w:val="20"/>
        </w:rPr>
        <w:t>someone short, as all she could see of him was a rat</w:t>
      </w:r>
      <w:r w:rsidR="009807AE">
        <w:rPr>
          <w:rFonts w:ascii="Verdana" w:hAnsi="Verdana"/>
          <w:color w:val="000000"/>
          <w:sz w:val="20"/>
        </w:rPr>
        <w:t>’s</w:t>
      </w:r>
      <w:r w:rsidRPr="009807AE">
        <w:rPr>
          <w:rFonts w:ascii="Verdana" w:hAnsi="Verdana"/>
          <w:color w:val="000000"/>
          <w:sz w:val="20"/>
        </w:rPr>
        <w:t xml:space="preserve"> nest of hair and the black-gloved hand fondling the merchandise. The smell was almost certainly coming from him, but it was</w:t>
      </w:r>
      <w:r w:rsidR="009807AE">
        <w:rPr>
          <w:rFonts w:ascii="Verdana" w:hAnsi="Verdana"/>
          <w:color w:val="000000"/>
          <w:sz w:val="20"/>
        </w:rPr>
        <w:t>n’t</w:t>
      </w:r>
      <w:r w:rsidRPr="009807AE">
        <w:rPr>
          <w:rFonts w:ascii="Verdana" w:hAnsi="Verdana"/>
          <w:color w:val="000000"/>
          <w:sz w:val="20"/>
        </w:rPr>
        <w:t xml:space="preserve"> at all any of the usual unwashed-customer odors; it was</w:t>
      </w:r>
      <w:r w:rsidR="009807AE">
        <w:rPr>
          <w:rFonts w:ascii="Verdana" w:hAnsi="Verdana"/>
          <w:color w:val="000000"/>
          <w:sz w:val="20"/>
        </w:rPr>
        <w:t>n’t</w:t>
      </w:r>
      <w:r w:rsidRPr="009807AE">
        <w:rPr>
          <w:rFonts w:ascii="Verdana" w:hAnsi="Verdana"/>
          <w:color w:val="000000"/>
          <w:sz w:val="20"/>
        </w:rPr>
        <w:t xml:space="preserve"> sweat or cigarettes or poor hygiene, but a horrid stench of decay.</w:t>
      </w:r>
    </w:p>
    <w:p w14:paraId="1F9DE7F1" w14:textId="77777777"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She wondered if the little guy might be seriously ill. That was not a healthy smell.</w:t>
      </w:r>
    </w:p>
    <w:p w14:paraId="07D7B908" w14:textId="77777777"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He was taking down a whip, and she decided the time had come to say hello. She pushed back her chair, rose, and strolled around the end of the counter.</w:t>
      </w:r>
    </w:p>
    <w:p w14:paraId="79E22F62" w14:textId="2CDBEEC5"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He cracked the whip, and she picked up the pace; an amateur with a whip could do some expensive damage.</w:t>
      </w:r>
      <w:r w:rsidR="009807AE">
        <w:rPr>
          <w:rFonts w:ascii="Verdana" w:hAnsi="Verdana"/>
          <w:color w:val="000000"/>
          <w:sz w:val="20"/>
        </w:rPr>
        <w:t xml:space="preserve"> “</w:t>
      </w:r>
      <w:r w:rsidRPr="009807AE">
        <w:rPr>
          <w:rFonts w:ascii="Verdana" w:hAnsi="Verdana"/>
          <w:color w:val="000000"/>
          <w:sz w:val="20"/>
        </w:rPr>
        <w:t>Can I help you find...</w:t>
      </w:r>
      <w:r w:rsidR="009807AE">
        <w:rPr>
          <w:rFonts w:ascii="Verdana" w:hAnsi="Verdana"/>
          <w:color w:val="000000"/>
          <w:sz w:val="20"/>
        </w:rPr>
        <w:t xml:space="preserve">” </w:t>
      </w:r>
      <w:r w:rsidRPr="009807AE">
        <w:rPr>
          <w:rFonts w:ascii="Verdana" w:hAnsi="Verdana"/>
          <w:color w:val="000000"/>
          <w:sz w:val="20"/>
        </w:rPr>
        <w:t>she began.</w:t>
      </w:r>
    </w:p>
    <w:p w14:paraId="7540CDBE" w14:textId="0500F15F"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Then she rounded the end of the coat rack, and the word</w:t>
      </w:r>
      <w:r w:rsidR="009807AE">
        <w:rPr>
          <w:rFonts w:ascii="Verdana" w:hAnsi="Verdana"/>
          <w:color w:val="000000"/>
          <w:sz w:val="20"/>
        </w:rPr>
        <w:t xml:space="preserve"> “</w:t>
      </w:r>
      <w:r w:rsidRPr="009807AE">
        <w:rPr>
          <w:rFonts w:ascii="Verdana" w:hAnsi="Verdana"/>
          <w:color w:val="000000"/>
          <w:sz w:val="20"/>
        </w:rPr>
        <w:t>...something</w:t>
      </w:r>
      <w:r w:rsidR="009807AE">
        <w:rPr>
          <w:rFonts w:ascii="Verdana" w:hAnsi="Verdana"/>
          <w:color w:val="000000"/>
          <w:sz w:val="20"/>
        </w:rPr>
        <w:t xml:space="preserve">” </w:t>
      </w:r>
      <w:r w:rsidRPr="009807AE">
        <w:rPr>
          <w:rFonts w:ascii="Verdana" w:hAnsi="Verdana"/>
          <w:color w:val="000000"/>
          <w:sz w:val="20"/>
        </w:rPr>
        <w:t>died in her throat as the customer</w:t>
      </w:r>
      <w:r w:rsidR="007416BB">
        <w:rPr>
          <w:rFonts w:ascii="Verdana" w:hAnsi="Verdana"/>
          <w:color w:val="000000"/>
          <w:sz w:val="20"/>
        </w:rPr>
        <w:t xml:space="preserve"> — </w:t>
      </w:r>
      <w:r w:rsidRPr="009807AE">
        <w:rPr>
          <w:rFonts w:ascii="Verdana" w:hAnsi="Verdana"/>
          <w:color w:val="000000"/>
          <w:sz w:val="20"/>
        </w:rPr>
        <w:t>if he was a customer, after all</w:t>
      </w:r>
      <w:r w:rsidR="007416BB">
        <w:rPr>
          <w:rFonts w:ascii="Verdana" w:hAnsi="Verdana"/>
          <w:color w:val="000000"/>
          <w:sz w:val="20"/>
        </w:rPr>
        <w:t xml:space="preserve"> — </w:t>
      </w:r>
      <w:r w:rsidRPr="009807AE">
        <w:rPr>
          <w:rFonts w:ascii="Verdana" w:hAnsi="Verdana"/>
          <w:color w:val="000000"/>
          <w:sz w:val="20"/>
        </w:rPr>
        <w:t>looked up at her.</w:t>
      </w:r>
    </w:p>
    <w:p w14:paraId="32492AD0" w14:textId="77777777"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He grinned, an impossibly wide grin full of far too many teeth, all of them pointed. A wisp of smoke curled up from his left nostril, and his immense pointed ears folded back against the sides of his head. He flicked the whip gently, sending a ripple down its four-foot lash.</w:t>
      </w:r>
    </w:p>
    <w:p w14:paraId="3F3FE313" w14:textId="001C124E"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Urk,</w:t>
      </w:r>
      <w:r>
        <w:rPr>
          <w:rFonts w:ascii="Verdana" w:hAnsi="Verdana"/>
          <w:color w:val="000000"/>
          <w:sz w:val="20"/>
        </w:rPr>
        <w:t xml:space="preserve">” </w:t>
      </w:r>
      <w:r w:rsidR="00537D5D" w:rsidRPr="009807AE">
        <w:rPr>
          <w:rFonts w:ascii="Verdana" w:hAnsi="Verdana"/>
          <w:color w:val="000000"/>
          <w:sz w:val="20"/>
        </w:rPr>
        <w:t>she said.</w:t>
      </w:r>
    </w:p>
    <w:p w14:paraId="6AD066E5" w14:textId="3A921D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Do</w:t>
      </w:r>
      <w:r>
        <w:rPr>
          <w:rFonts w:ascii="Verdana" w:hAnsi="Verdana"/>
          <w:color w:val="000000"/>
          <w:sz w:val="20"/>
        </w:rPr>
        <w:t>n’t</w:t>
      </w:r>
      <w:r w:rsidR="00537D5D" w:rsidRPr="009807AE">
        <w:rPr>
          <w:rFonts w:ascii="Verdana" w:hAnsi="Verdana"/>
          <w:color w:val="000000"/>
          <w:sz w:val="20"/>
        </w:rPr>
        <w:t xml:space="preserve"> need any urk,</w:t>
      </w:r>
      <w:r>
        <w:rPr>
          <w:rFonts w:ascii="Verdana" w:hAnsi="Verdana"/>
          <w:color w:val="000000"/>
          <w:sz w:val="20"/>
        </w:rPr>
        <w:t xml:space="preserve">” </w:t>
      </w:r>
      <w:r w:rsidR="00537D5D" w:rsidRPr="009807AE">
        <w:rPr>
          <w:rFonts w:ascii="Verdana" w:hAnsi="Verdana"/>
          <w:color w:val="000000"/>
          <w:sz w:val="20"/>
        </w:rPr>
        <w:t>he said, in a voice like air brakes talking.</w:t>
      </w:r>
      <w:r>
        <w:rPr>
          <w:rFonts w:ascii="Verdana" w:hAnsi="Verdana"/>
          <w:color w:val="000000"/>
          <w:sz w:val="20"/>
        </w:rPr>
        <w:t xml:space="preserve"> “</w:t>
      </w:r>
      <w:r w:rsidR="00537D5D" w:rsidRPr="009807AE">
        <w:rPr>
          <w:rFonts w:ascii="Verdana" w:hAnsi="Verdana"/>
          <w:color w:val="000000"/>
          <w:sz w:val="20"/>
        </w:rPr>
        <w:t>This whip</w:t>
      </w:r>
      <w:r>
        <w:rPr>
          <w:rFonts w:ascii="Verdana" w:hAnsi="Verdana"/>
          <w:color w:val="000000"/>
          <w:sz w:val="20"/>
        </w:rPr>
        <w:t>’s</w:t>
      </w:r>
      <w:r w:rsidR="00537D5D" w:rsidRPr="009807AE">
        <w:rPr>
          <w:rFonts w:ascii="Verdana" w:hAnsi="Verdana"/>
          <w:color w:val="000000"/>
          <w:sz w:val="20"/>
        </w:rPr>
        <w:t xml:space="preserve"> pretty good, though</w:t>
      </w:r>
      <w:r w:rsidR="007416BB">
        <w:rPr>
          <w:rFonts w:ascii="Verdana" w:hAnsi="Verdana"/>
          <w:color w:val="000000"/>
          <w:sz w:val="20"/>
        </w:rPr>
        <w:t xml:space="preserve"> — </w:t>
      </w:r>
      <w:r w:rsidR="00537D5D" w:rsidRPr="009807AE">
        <w:rPr>
          <w:rFonts w:ascii="Verdana" w:hAnsi="Verdana"/>
          <w:color w:val="000000"/>
          <w:sz w:val="20"/>
        </w:rPr>
        <w:t>looks like if you put a barb in it it</w:t>
      </w:r>
      <w:r>
        <w:rPr>
          <w:rFonts w:ascii="Verdana" w:hAnsi="Verdana"/>
          <w:color w:val="000000"/>
          <w:sz w:val="20"/>
        </w:rPr>
        <w:t>’d</w:t>
      </w:r>
      <w:r w:rsidR="00537D5D" w:rsidRPr="009807AE">
        <w:rPr>
          <w:rFonts w:ascii="Verdana" w:hAnsi="Verdana"/>
          <w:color w:val="000000"/>
          <w:sz w:val="20"/>
        </w:rPr>
        <w:t xml:space="preserve"> strip the flesh right off.</w:t>
      </w:r>
      <w:r>
        <w:rPr>
          <w:rFonts w:ascii="Verdana" w:hAnsi="Verdana"/>
          <w:color w:val="000000"/>
          <w:sz w:val="20"/>
        </w:rPr>
        <w:t xml:space="preserve">” </w:t>
      </w:r>
      <w:r w:rsidR="00537D5D" w:rsidRPr="009807AE">
        <w:rPr>
          <w:rFonts w:ascii="Verdana" w:hAnsi="Verdana"/>
          <w:color w:val="000000"/>
          <w:sz w:val="20"/>
        </w:rPr>
        <w:t>He flicked it again.</w:t>
      </w:r>
      <w:r>
        <w:rPr>
          <w:rFonts w:ascii="Verdana" w:hAnsi="Verdana"/>
          <w:color w:val="000000"/>
          <w:sz w:val="20"/>
        </w:rPr>
        <w:t xml:space="preserve"> “</w:t>
      </w:r>
      <w:r w:rsidR="00537D5D" w:rsidRPr="009807AE">
        <w:rPr>
          <w:rFonts w:ascii="Verdana" w:hAnsi="Verdana"/>
          <w:color w:val="000000"/>
          <w:sz w:val="20"/>
        </w:rPr>
        <w:t>And the smell</w:t>
      </w:r>
      <w:r>
        <w:rPr>
          <w:rFonts w:ascii="Verdana" w:hAnsi="Verdana"/>
          <w:color w:val="000000"/>
          <w:sz w:val="20"/>
        </w:rPr>
        <w:t>’s</w:t>
      </w:r>
      <w:r w:rsidR="00537D5D" w:rsidRPr="009807AE">
        <w:rPr>
          <w:rFonts w:ascii="Verdana" w:hAnsi="Verdana"/>
          <w:color w:val="000000"/>
          <w:sz w:val="20"/>
        </w:rPr>
        <w:t xml:space="preserve"> mostly just brimstone, with maybe a bit of putrescine, a dab of cadaverine in the mix</w:t>
      </w:r>
      <w:r w:rsidR="007416BB">
        <w:rPr>
          <w:rFonts w:ascii="Verdana" w:hAnsi="Verdana"/>
          <w:color w:val="000000"/>
          <w:sz w:val="20"/>
        </w:rPr>
        <w:t xml:space="preserve"> — </w:t>
      </w:r>
      <w:r w:rsidR="00537D5D" w:rsidRPr="009807AE">
        <w:rPr>
          <w:rFonts w:ascii="Verdana" w:hAnsi="Verdana"/>
          <w:color w:val="000000"/>
          <w:sz w:val="20"/>
        </w:rPr>
        <w:t>yes, I heard you, these ears are</w:t>
      </w:r>
      <w:r>
        <w:rPr>
          <w:rFonts w:ascii="Verdana" w:hAnsi="Verdana"/>
          <w:color w:val="000000"/>
          <w:sz w:val="20"/>
        </w:rPr>
        <w:t>n’t</w:t>
      </w:r>
      <w:r w:rsidR="00537D5D" w:rsidRPr="009807AE">
        <w:rPr>
          <w:rFonts w:ascii="Verdana" w:hAnsi="Verdana"/>
          <w:color w:val="000000"/>
          <w:sz w:val="20"/>
        </w:rPr>
        <w:t xml:space="preserve"> just for show.</w:t>
      </w:r>
      <w:r>
        <w:rPr>
          <w:rFonts w:ascii="Verdana" w:hAnsi="Verdana"/>
          <w:color w:val="000000"/>
          <w:sz w:val="20"/>
        </w:rPr>
        <w:t>”</w:t>
      </w:r>
    </w:p>
    <w:p w14:paraId="537D003B" w14:textId="594F30B2"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I did</w:t>
      </w:r>
      <w:r>
        <w:rPr>
          <w:rFonts w:ascii="Verdana" w:hAnsi="Verdana"/>
          <w:color w:val="000000"/>
          <w:sz w:val="20"/>
        </w:rPr>
        <w:t>n’t</w:t>
      </w:r>
      <w:r w:rsidR="00537D5D" w:rsidRPr="009807AE">
        <w:rPr>
          <w:rFonts w:ascii="Verdana" w:hAnsi="Verdana"/>
          <w:color w:val="000000"/>
          <w:sz w:val="20"/>
        </w:rPr>
        <w:t xml:space="preserve"> mean to be rude.</w:t>
      </w:r>
      <w:r>
        <w:rPr>
          <w:rFonts w:ascii="Verdana" w:hAnsi="Verdana"/>
          <w:color w:val="000000"/>
          <w:sz w:val="20"/>
        </w:rPr>
        <w:t>”</w:t>
      </w:r>
    </w:p>
    <w:p w14:paraId="031E1CAE" w14:textId="76DF5366"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Do</w:t>
      </w:r>
      <w:r>
        <w:rPr>
          <w:rFonts w:ascii="Verdana" w:hAnsi="Verdana"/>
          <w:color w:val="000000"/>
          <w:sz w:val="20"/>
        </w:rPr>
        <w:t>n’t</w:t>
      </w:r>
      <w:r w:rsidR="00537D5D" w:rsidRPr="009807AE">
        <w:rPr>
          <w:rFonts w:ascii="Verdana" w:hAnsi="Verdana"/>
          <w:color w:val="000000"/>
          <w:sz w:val="20"/>
        </w:rPr>
        <w:t xml:space="preserve"> sweat it.</w:t>
      </w:r>
      <w:r>
        <w:rPr>
          <w:rFonts w:ascii="Verdana" w:hAnsi="Verdana"/>
          <w:color w:val="000000"/>
          <w:sz w:val="20"/>
        </w:rPr>
        <w:t xml:space="preserve">” </w:t>
      </w:r>
      <w:r w:rsidR="00537D5D" w:rsidRPr="009807AE">
        <w:rPr>
          <w:rFonts w:ascii="Verdana" w:hAnsi="Verdana"/>
          <w:color w:val="000000"/>
          <w:sz w:val="20"/>
        </w:rPr>
        <w:t>He chuckled.</w:t>
      </w:r>
      <w:r>
        <w:rPr>
          <w:rFonts w:ascii="Verdana" w:hAnsi="Verdana"/>
          <w:color w:val="000000"/>
          <w:sz w:val="20"/>
        </w:rPr>
        <w:t xml:space="preserve"> “</w:t>
      </w:r>
      <w:r w:rsidR="00537D5D" w:rsidRPr="009807AE">
        <w:rPr>
          <w:rFonts w:ascii="Verdana" w:hAnsi="Verdana"/>
          <w:color w:val="000000"/>
          <w:sz w:val="20"/>
        </w:rPr>
        <w:t>You are</w:t>
      </w:r>
      <w:r>
        <w:rPr>
          <w:rFonts w:ascii="Verdana" w:hAnsi="Verdana"/>
          <w:color w:val="000000"/>
          <w:sz w:val="20"/>
        </w:rPr>
        <w:t>n’t</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supposed</w:t>
      </w:r>
      <w:r w:rsidR="00537D5D" w:rsidRPr="009807AE">
        <w:rPr>
          <w:rStyle w:val="01Text"/>
          <w:rFonts w:ascii="Verdana" w:hAnsi="Verdana"/>
          <w:color w:val="000000"/>
          <w:sz w:val="20"/>
        </w:rPr>
        <w:t xml:space="preserve"> </w:t>
      </w:r>
      <w:r w:rsidR="00537D5D" w:rsidRPr="009807AE">
        <w:rPr>
          <w:rFonts w:ascii="Verdana" w:hAnsi="Verdana"/>
          <w:color w:val="000000"/>
          <w:sz w:val="20"/>
        </w:rPr>
        <w:t>to like the way I look and smell.</w:t>
      </w:r>
      <w:r>
        <w:rPr>
          <w:rFonts w:ascii="Verdana" w:hAnsi="Verdana"/>
          <w:color w:val="000000"/>
          <w:sz w:val="20"/>
        </w:rPr>
        <w:t>”</w:t>
      </w:r>
    </w:p>
    <w:p w14:paraId="1B501F31" w14:textId="7D7EC37A"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That was obvious.</w:t>
      </w:r>
    </w:p>
    <w:p w14:paraId="6BC95C23" w14:textId="77777777"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He stood about five feet tall, and three feet wide, on clawed feet covered in greasy black fur. The dirty tennis shorts that were almost his only clothing did little to conceal that he was grotesquely, disgustingly male. His protruding belly was as furred as his feet, while the sunken chest above showed stringy gray flesh between scattered clumps of black hair. His head was large and misshapen, topped with a tangle of black hair that, she now saw, did not entirely conceal his two stubby horns. His eyes seemed to shift between bilious yellow and reddish-gold, and glowed faintly. His black gloves hid his hands, but she was fairly certain they would have claws.</w:t>
      </w:r>
    </w:p>
    <w:p w14:paraId="770839EE" w14:textId="48541700"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He was, in short, a demon. He really could</w:t>
      </w:r>
      <w:r w:rsidR="009807AE">
        <w:rPr>
          <w:rFonts w:ascii="Verdana" w:hAnsi="Verdana"/>
          <w:color w:val="000000"/>
          <w:sz w:val="20"/>
        </w:rPr>
        <w:t>n’t</w:t>
      </w:r>
      <w:r w:rsidRPr="009807AE">
        <w:rPr>
          <w:rFonts w:ascii="Verdana" w:hAnsi="Verdana"/>
          <w:color w:val="000000"/>
          <w:sz w:val="20"/>
        </w:rPr>
        <w:t xml:space="preserve"> be anything else. She had never really believed in demons, but with one right in front of her she was not going to waste time trying to tell herself it was a costume or an illusion or a dream. She believed what she saw, and what she saw now was a demon.</w:t>
      </w:r>
    </w:p>
    <w:p w14:paraId="4A4A631D"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But I... Right.</w:t>
      </w:r>
      <w:r>
        <w:rPr>
          <w:rFonts w:ascii="Verdana" w:hAnsi="Verdana"/>
          <w:color w:val="000000"/>
          <w:sz w:val="20"/>
        </w:rPr>
        <w:t xml:space="preserve">” </w:t>
      </w:r>
      <w:r w:rsidR="00537D5D" w:rsidRPr="009807AE">
        <w:rPr>
          <w:rFonts w:ascii="Verdana" w:hAnsi="Verdana"/>
          <w:color w:val="000000"/>
          <w:sz w:val="20"/>
        </w:rPr>
        <w:t>She swallowed. Demon or not, he was presumably a potential customer.</w:t>
      </w:r>
      <w:r>
        <w:rPr>
          <w:rFonts w:ascii="Verdana" w:hAnsi="Verdana"/>
          <w:color w:val="000000"/>
          <w:sz w:val="20"/>
        </w:rPr>
        <w:t xml:space="preserve"> “</w:t>
      </w:r>
      <w:r w:rsidR="00537D5D" w:rsidRPr="009807AE">
        <w:rPr>
          <w:rFonts w:ascii="Verdana" w:hAnsi="Verdana"/>
          <w:color w:val="000000"/>
          <w:sz w:val="20"/>
        </w:rPr>
        <w:t>Was there something I could help you with?</w:t>
      </w:r>
      <w:r>
        <w:rPr>
          <w:rFonts w:ascii="Verdana" w:hAnsi="Verdana"/>
          <w:color w:val="000000"/>
          <w:sz w:val="20"/>
        </w:rPr>
        <w:t>”</w:t>
      </w:r>
    </w:p>
    <w:p w14:paraId="1939C594" w14:textId="7FFAF71B"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Probably a</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lot</w:t>
      </w:r>
      <w:r w:rsidR="00537D5D" w:rsidRPr="009807AE">
        <w:rPr>
          <w:rStyle w:val="01Text"/>
          <w:rFonts w:ascii="Verdana" w:hAnsi="Verdana"/>
          <w:color w:val="000000"/>
          <w:sz w:val="20"/>
        </w:rPr>
        <w:t xml:space="preserve"> </w:t>
      </w:r>
      <w:r w:rsidR="00537D5D" w:rsidRPr="009807AE">
        <w:rPr>
          <w:rFonts w:ascii="Verdana" w:hAnsi="Verdana"/>
          <w:color w:val="000000"/>
          <w:sz w:val="20"/>
        </w:rPr>
        <w:t>of things, honey, but let</w:t>
      </w:r>
      <w:r>
        <w:rPr>
          <w:rFonts w:ascii="Verdana" w:hAnsi="Verdana"/>
          <w:color w:val="000000"/>
          <w:sz w:val="20"/>
        </w:rPr>
        <w:t>’s</w:t>
      </w:r>
      <w:r w:rsidR="00537D5D" w:rsidRPr="009807AE">
        <w:rPr>
          <w:rFonts w:ascii="Verdana" w:hAnsi="Verdana"/>
          <w:color w:val="000000"/>
          <w:sz w:val="20"/>
        </w:rPr>
        <w:t xml:space="preserve"> stick to business for now. This whip, here</w:t>
      </w:r>
      <w:r w:rsidR="007416BB">
        <w:rPr>
          <w:rFonts w:ascii="Verdana" w:hAnsi="Verdana"/>
          <w:color w:val="000000"/>
          <w:sz w:val="20"/>
        </w:rPr>
        <w:t xml:space="preserve"> — </w:t>
      </w:r>
      <w:r w:rsidR="00537D5D" w:rsidRPr="009807AE">
        <w:rPr>
          <w:rFonts w:ascii="Verdana" w:hAnsi="Verdana"/>
          <w:color w:val="000000"/>
          <w:sz w:val="20"/>
        </w:rPr>
        <w:t>you got more of these?</w:t>
      </w:r>
      <w:r>
        <w:rPr>
          <w:rFonts w:ascii="Verdana" w:hAnsi="Verdana"/>
          <w:color w:val="000000"/>
          <w:sz w:val="20"/>
        </w:rPr>
        <w:t>”</w:t>
      </w:r>
    </w:p>
    <w:p w14:paraId="13D4E79F"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I believe we do, yes. How many did you want?</w:t>
      </w:r>
      <w:r>
        <w:rPr>
          <w:rFonts w:ascii="Verdana" w:hAnsi="Verdana"/>
          <w:color w:val="000000"/>
          <w:sz w:val="20"/>
        </w:rPr>
        <w:t>”</w:t>
      </w:r>
    </w:p>
    <w:p w14:paraId="7E137494"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About ten thousand. To start.</w:t>
      </w:r>
      <w:r>
        <w:rPr>
          <w:rFonts w:ascii="Verdana" w:hAnsi="Verdana"/>
          <w:color w:val="000000"/>
          <w:sz w:val="20"/>
        </w:rPr>
        <w:t>”</w:t>
      </w:r>
    </w:p>
    <w:p w14:paraId="5D2D9463" w14:textId="6AE0967D"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She closed her eyes and bit her lip, then opened them again.</w:t>
      </w:r>
      <w:r w:rsidR="009807AE">
        <w:rPr>
          <w:rFonts w:ascii="Verdana" w:hAnsi="Verdana"/>
          <w:color w:val="000000"/>
          <w:sz w:val="20"/>
        </w:rPr>
        <w:t xml:space="preserve"> “</w:t>
      </w:r>
      <w:r w:rsidRPr="009807AE">
        <w:rPr>
          <w:rFonts w:ascii="Verdana" w:hAnsi="Verdana"/>
          <w:color w:val="000000"/>
          <w:sz w:val="20"/>
        </w:rPr>
        <w:t>We do</w:t>
      </w:r>
      <w:r w:rsidR="009807AE">
        <w:rPr>
          <w:rFonts w:ascii="Verdana" w:hAnsi="Verdana"/>
          <w:color w:val="000000"/>
          <w:sz w:val="20"/>
        </w:rPr>
        <w:t>n’t</w:t>
      </w:r>
      <w:r w:rsidRPr="009807AE">
        <w:rPr>
          <w:rFonts w:ascii="Verdana" w:hAnsi="Verdana"/>
          <w:color w:val="000000"/>
          <w:sz w:val="20"/>
        </w:rPr>
        <w:t xml:space="preserve"> have anything like that many,</w:t>
      </w:r>
      <w:r w:rsidR="009807AE">
        <w:rPr>
          <w:rFonts w:ascii="Verdana" w:hAnsi="Verdana"/>
          <w:color w:val="000000"/>
          <w:sz w:val="20"/>
        </w:rPr>
        <w:t xml:space="preserve">” </w:t>
      </w:r>
      <w:r w:rsidRPr="009807AE">
        <w:rPr>
          <w:rFonts w:ascii="Verdana" w:hAnsi="Verdana"/>
          <w:color w:val="000000"/>
          <w:sz w:val="20"/>
        </w:rPr>
        <w:t>she said.</w:t>
      </w:r>
    </w:p>
    <w:p w14:paraId="1383606F"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So how many</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do</w:t>
      </w:r>
      <w:r w:rsidR="00537D5D" w:rsidRPr="009807AE">
        <w:rPr>
          <w:rStyle w:val="01Text"/>
          <w:rFonts w:ascii="Verdana" w:hAnsi="Verdana"/>
          <w:color w:val="000000"/>
          <w:sz w:val="20"/>
        </w:rPr>
        <w:t xml:space="preserve"> </w:t>
      </w:r>
      <w:r w:rsidR="00537D5D" w:rsidRPr="009807AE">
        <w:rPr>
          <w:rFonts w:ascii="Verdana" w:hAnsi="Verdana"/>
          <w:color w:val="000000"/>
          <w:sz w:val="20"/>
        </w:rPr>
        <w:t>you have?</w:t>
      </w:r>
      <w:r>
        <w:rPr>
          <w:rFonts w:ascii="Verdana" w:hAnsi="Verdana"/>
          <w:color w:val="000000"/>
          <w:sz w:val="20"/>
        </w:rPr>
        <w:t>”</w:t>
      </w:r>
    </w:p>
    <w:p w14:paraId="432F4056" w14:textId="4BC3AD56"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I</w:t>
      </w:r>
      <w:r>
        <w:rPr>
          <w:rFonts w:ascii="Verdana" w:hAnsi="Verdana"/>
          <w:color w:val="000000"/>
          <w:sz w:val="20"/>
        </w:rPr>
        <w:t>’d</w:t>
      </w:r>
      <w:r w:rsidR="00537D5D" w:rsidRPr="009807AE">
        <w:rPr>
          <w:rFonts w:ascii="Verdana" w:hAnsi="Verdana"/>
          <w:color w:val="000000"/>
          <w:sz w:val="20"/>
        </w:rPr>
        <w:t xml:space="preserve"> have to check.</w:t>
      </w:r>
      <w:r>
        <w:rPr>
          <w:rFonts w:ascii="Verdana" w:hAnsi="Verdana"/>
          <w:color w:val="000000"/>
          <w:sz w:val="20"/>
        </w:rPr>
        <w:t>”</w:t>
      </w:r>
    </w:p>
    <w:p w14:paraId="2A4C23B9"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You do that, chickie.</w:t>
      </w:r>
      <w:r>
        <w:rPr>
          <w:rFonts w:ascii="Verdana" w:hAnsi="Verdana"/>
          <w:color w:val="000000"/>
          <w:sz w:val="20"/>
        </w:rPr>
        <w:t>”</w:t>
      </w:r>
    </w:p>
    <w:p w14:paraId="08F0C646" w14:textId="075639DB"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She hesitated. She was alone in the shop; Bruce had called in sick, and Genevieve could</w:t>
      </w:r>
      <w:r w:rsidR="009807AE">
        <w:rPr>
          <w:rFonts w:ascii="Verdana" w:hAnsi="Verdana"/>
          <w:color w:val="000000"/>
          <w:sz w:val="20"/>
        </w:rPr>
        <w:t>n’t</w:t>
      </w:r>
      <w:r w:rsidRPr="009807AE">
        <w:rPr>
          <w:rFonts w:ascii="Verdana" w:hAnsi="Verdana"/>
          <w:color w:val="000000"/>
          <w:sz w:val="20"/>
        </w:rPr>
        <w:t xml:space="preserve"> make it until 2:00. Going into the back room to dig out the entire supply of Quick Flick #3 whips would leave the cash register untended, the stock unguarded against shoplifters</w:t>
      </w:r>
      <w:r w:rsidR="007416BB">
        <w:rPr>
          <w:rFonts w:ascii="Verdana" w:hAnsi="Verdana"/>
          <w:color w:val="000000"/>
          <w:sz w:val="20"/>
        </w:rPr>
        <w:t xml:space="preserve"> — </w:t>
      </w:r>
      <w:r w:rsidRPr="009807AE">
        <w:rPr>
          <w:rFonts w:ascii="Verdana" w:hAnsi="Verdana"/>
          <w:color w:val="000000"/>
          <w:sz w:val="20"/>
        </w:rPr>
        <w:t>and a demon loose in the store.</w:t>
      </w:r>
    </w:p>
    <w:p w14:paraId="618AB73A" w14:textId="0631A98E"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537D5D" w:rsidRPr="009807AE">
        <w:rPr>
          <w:rFonts w:ascii="Verdana" w:hAnsi="Verdana"/>
          <w:color w:val="000000"/>
          <w:sz w:val="20"/>
        </w:rPr>
        <w:t>I think I</w:t>
      </w:r>
      <w:r>
        <w:rPr>
          <w:rFonts w:ascii="Verdana" w:hAnsi="Verdana"/>
          <w:color w:val="000000"/>
          <w:sz w:val="20"/>
        </w:rPr>
        <w:t>’d</w:t>
      </w:r>
      <w:r w:rsidR="00537D5D" w:rsidRPr="009807AE">
        <w:rPr>
          <w:rFonts w:ascii="Verdana" w:hAnsi="Verdana"/>
          <w:color w:val="000000"/>
          <w:sz w:val="20"/>
        </w:rPr>
        <w:t xml:space="preserve"> like to know a little more of what you have in mind first,</w:t>
      </w:r>
      <w:r>
        <w:rPr>
          <w:rFonts w:ascii="Verdana" w:hAnsi="Verdana"/>
          <w:color w:val="000000"/>
          <w:sz w:val="20"/>
        </w:rPr>
        <w:t xml:space="preserve">” </w:t>
      </w:r>
      <w:r w:rsidR="00537D5D" w:rsidRPr="009807AE">
        <w:rPr>
          <w:rFonts w:ascii="Verdana" w:hAnsi="Verdana"/>
          <w:color w:val="000000"/>
          <w:sz w:val="20"/>
        </w:rPr>
        <w:t>she said.</w:t>
      </w:r>
    </w:p>
    <w:p w14:paraId="02E9D1D3" w14:textId="7DDEB021"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What I have in</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mind</w:t>
      </w:r>
      <w:r w:rsidR="00537D5D" w:rsidRPr="009807AE">
        <w:rPr>
          <w:rFonts w:ascii="Verdana" w:hAnsi="Verdana"/>
          <w:color w:val="000000"/>
          <w:sz w:val="20"/>
        </w:rPr>
        <w:t>, Angela baby, is buying enough whips from your precious little store to pay your rent for the next thousand years. This is</w:t>
      </w:r>
      <w:r>
        <w:rPr>
          <w:rFonts w:ascii="Verdana" w:hAnsi="Verdana"/>
          <w:color w:val="000000"/>
          <w:sz w:val="20"/>
        </w:rPr>
        <w:t>n’t</w:t>
      </w:r>
      <w:r w:rsidR="00537D5D" w:rsidRPr="009807AE">
        <w:rPr>
          <w:rFonts w:ascii="Verdana" w:hAnsi="Verdana"/>
          <w:color w:val="000000"/>
          <w:sz w:val="20"/>
        </w:rPr>
        <w:t xml:space="preserve"> a</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problem</w:t>
      </w:r>
      <w:r w:rsidR="00537D5D" w:rsidRPr="009807AE">
        <w:rPr>
          <w:rFonts w:ascii="Verdana" w:hAnsi="Verdana"/>
          <w:color w:val="000000"/>
          <w:sz w:val="20"/>
        </w:rPr>
        <w:t>, is it? Do</w:t>
      </w:r>
      <w:r>
        <w:rPr>
          <w:rFonts w:ascii="Verdana" w:hAnsi="Verdana"/>
          <w:color w:val="000000"/>
          <w:sz w:val="20"/>
        </w:rPr>
        <w:t>n’t</w:t>
      </w:r>
      <w:r w:rsidR="00537D5D" w:rsidRPr="009807AE">
        <w:rPr>
          <w:rFonts w:ascii="Verdana" w:hAnsi="Verdana"/>
          <w:color w:val="000000"/>
          <w:sz w:val="20"/>
        </w:rPr>
        <w:t xml:space="preserve"> you like money?</w:t>
      </w:r>
      <w:r>
        <w:rPr>
          <w:rFonts w:ascii="Verdana" w:hAnsi="Verdana"/>
          <w:color w:val="000000"/>
          <w:sz w:val="20"/>
        </w:rPr>
        <w:t>”</w:t>
      </w:r>
    </w:p>
    <w:p w14:paraId="68366FC5" w14:textId="2D962305"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Sir, if you do</w:t>
      </w:r>
      <w:r>
        <w:rPr>
          <w:rFonts w:ascii="Verdana" w:hAnsi="Verdana"/>
          <w:color w:val="000000"/>
          <w:sz w:val="20"/>
        </w:rPr>
        <w:t>n’t</w:t>
      </w:r>
      <w:r w:rsidR="00537D5D" w:rsidRPr="009807AE">
        <w:rPr>
          <w:rFonts w:ascii="Verdana" w:hAnsi="Verdana"/>
          <w:color w:val="000000"/>
          <w:sz w:val="20"/>
        </w:rPr>
        <w:t xml:space="preserve"> mind my saying so, that seems a bit silly. If you really need ten thousand whips</w:t>
      </w:r>
      <w:r w:rsidR="007416BB">
        <w:rPr>
          <w:rFonts w:ascii="Verdana" w:hAnsi="Verdana"/>
          <w:color w:val="000000"/>
          <w:sz w:val="20"/>
        </w:rPr>
        <w:t xml:space="preserve"> — </w:t>
      </w:r>
      <w:r w:rsidR="00537D5D" w:rsidRPr="009807AE">
        <w:rPr>
          <w:rFonts w:ascii="Verdana" w:hAnsi="Verdana"/>
          <w:color w:val="000000"/>
          <w:sz w:val="20"/>
        </w:rPr>
        <w:t>well, first, I ca</w:t>
      </w:r>
      <w:r>
        <w:rPr>
          <w:rFonts w:ascii="Verdana" w:hAnsi="Verdana"/>
          <w:color w:val="000000"/>
          <w:sz w:val="20"/>
        </w:rPr>
        <w:t>n’t</w:t>
      </w:r>
      <w:r w:rsidR="00537D5D" w:rsidRPr="009807AE">
        <w:rPr>
          <w:rFonts w:ascii="Verdana" w:hAnsi="Verdana"/>
          <w:color w:val="000000"/>
          <w:sz w:val="20"/>
        </w:rPr>
        <w:t xml:space="preserve"> imagine what you could possibly need ten thousand whips</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for</w:t>
      </w:r>
      <w:r w:rsidR="00537D5D" w:rsidRPr="009807AE">
        <w:rPr>
          <w:rFonts w:ascii="Verdana" w:hAnsi="Verdana"/>
          <w:color w:val="000000"/>
          <w:sz w:val="20"/>
        </w:rPr>
        <w:t xml:space="preserve">, but more importantly, for an order that size, you must realize you could just go to the manufacturer and get a volume discount. If you buy them here at Nice </w:t>
      </w:r>
      <w:r>
        <w:rPr>
          <w:rFonts w:ascii="Verdana" w:hAnsi="Verdana"/>
          <w:color w:val="000000"/>
          <w:sz w:val="20"/>
        </w:rPr>
        <w:t>’</w:t>
      </w:r>
      <w:r w:rsidR="00537D5D" w:rsidRPr="009807AE">
        <w:rPr>
          <w:rFonts w:ascii="Verdana" w:hAnsi="Verdana"/>
          <w:color w:val="000000"/>
          <w:sz w:val="20"/>
        </w:rPr>
        <w:t>n</w:t>
      </w:r>
      <w:r>
        <w:rPr>
          <w:rFonts w:ascii="Verdana" w:hAnsi="Verdana"/>
          <w:color w:val="000000"/>
          <w:sz w:val="20"/>
        </w:rPr>
        <w:t>’</w:t>
      </w:r>
      <w:r w:rsidR="00537D5D" w:rsidRPr="009807AE">
        <w:rPr>
          <w:rFonts w:ascii="Verdana" w:hAnsi="Verdana"/>
          <w:color w:val="000000"/>
          <w:sz w:val="20"/>
        </w:rPr>
        <w:t xml:space="preserve"> Knotty, we</w:t>
      </w:r>
      <w:r>
        <w:rPr>
          <w:rFonts w:ascii="Verdana" w:hAnsi="Verdana"/>
          <w:color w:val="000000"/>
          <w:sz w:val="20"/>
        </w:rPr>
        <w:t>’ll</w:t>
      </w:r>
      <w:r w:rsidR="00537D5D" w:rsidRPr="009807AE">
        <w:rPr>
          <w:rFonts w:ascii="Verdana" w:hAnsi="Verdana"/>
          <w:color w:val="000000"/>
          <w:sz w:val="20"/>
        </w:rPr>
        <w:t xml:space="preserve"> charge you full retail.</w:t>
      </w:r>
      <w:r>
        <w:rPr>
          <w:rFonts w:ascii="Verdana" w:hAnsi="Verdana"/>
          <w:color w:val="000000"/>
          <w:sz w:val="20"/>
        </w:rPr>
        <w:t>”</w:t>
      </w:r>
    </w:p>
    <w:p w14:paraId="1A982B6F" w14:textId="04A98666"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Well, I was hoping we could, y</w:t>
      </w:r>
      <w:r>
        <w:rPr>
          <w:rFonts w:ascii="Verdana" w:hAnsi="Verdana"/>
          <w:color w:val="000000"/>
          <w:sz w:val="20"/>
        </w:rPr>
        <w:t>’</w:t>
      </w:r>
      <w:r w:rsidR="00537D5D" w:rsidRPr="009807AE">
        <w:rPr>
          <w:rFonts w:ascii="Verdana" w:hAnsi="Verdana"/>
          <w:color w:val="000000"/>
          <w:sz w:val="20"/>
        </w:rPr>
        <w:t>know, make some sort of deal on that.</w:t>
      </w:r>
      <w:r>
        <w:rPr>
          <w:rFonts w:ascii="Verdana" w:hAnsi="Verdana"/>
          <w:color w:val="000000"/>
          <w:sz w:val="20"/>
        </w:rPr>
        <w:t>”</w:t>
      </w:r>
    </w:p>
    <w:p w14:paraId="5892B993" w14:textId="0B6AC870"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Angela stared at his hideous face.</w:t>
      </w:r>
    </w:p>
    <w:p w14:paraId="2000133F" w14:textId="6E2FCFAA"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Sir,</w:t>
      </w:r>
      <w:r>
        <w:rPr>
          <w:rFonts w:ascii="Verdana" w:hAnsi="Verdana"/>
          <w:color w:val="000000"/>
          <w:sz w:val="20"/>
        </w:rPr>
        <w:t xml:space="preserve">” </w:t>
      </w:r>
      <w:r w:rsidR="00537D5D" w:rsidRPr="009807AE">
        <w:rPr>
          <w:rFonts w:ascii="Verdana" w:hAnsi="Verdana"/>
          <w:color w:val="000000"/>
          <w:sz w:val="20"/>
        </w:rPr>
        <w:t>she said,</w:t>
      </w:r>
      <w:r>
        <w:rPr>
          <w:rFonts w:ascii="Verdana" w:hAnsi="Verdana"/>
          <w:color w:val="000000"/>
          <w:sz w:val="20"/>
        </w:rPr>
        <w:t xml:space="preserve"> “I’m</w:t>
      </w:r>
      <w:r w:rsidR="00537D5D" w:rsidRPr="009807AE">
        <w:rPr>
          <w:rFonts w:ascii="Verdana" w:hAnsi="Verdana"/>
          <w:color w:val="000000"/>
          <w:sz w:val="20"/>
        </w:rPr>
        <w:t xml:space="preserve"> afraid that </w:t>
      </w:r>
      <w:r>
        <w:rPr>
          <w:rFonts w:ascii="Verdana" w:hAnsi="Verdana"/>
          <w:color w:val="000000"/>
          <w:sz w:val="20"/>
        </w:rPr>
        <w:t>I’m</w:t>
      </w:r>
      <w:r w:rsidR="00537D5D" w:rsidRPr="009807AE">
        <w:rPr>
          <w:rFonts w:ascii="Verdana" w:hAnsi="Verdana"/>
          <w:color w:val="000000"/>
          <w:sz w:val="20"/>
        </w:rPr>
        <w:t xml:space="preserve"> going to have to ask you to leave.</w:t>
      </w:r>
      <w:r>
        <w:rPr>
          <w:rFonts w:ascii="Verdana" w:hAnsi="Verdana"/>
          <w:color w:val="000000"/>
          <w:sz w:val="20"/>
        </w:rPr>
        <w:t>”</w:t>
      </w:r>
    </w:p>
    <w:p w14:paraId="1A4855C8" w14:textId="6B6A8E8C"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The somewhat-faded grin vanished completely.</w:t>
      </w:r>
      <w:r w:rsidR="009807AE">
        <w:rPr>
          <w:rFonts w:ascii="Verdana" w:hAnsi="Verdana"/>
          <w:color w:val="000000"/>
          <w:sz w:val="20"/>
        </w:rPr>
        <w:t xml:space="preserve"> “</w:t>
      </w:r>
      <w:r w:rsidRPr="009807AE">
        <w:rPr>
          <w:rFonts w:ascii="Verdana" w:hAnsi="Verdana"/>
          <w:color w:val="000000"/>
          <w:sz w:val="20"/>
        </w:rPr>
        <w:t>No, please,</w:t>
      </w:r>
      <w:r w:rsidR="009807AE">
        <w:rPr>
          <w:rFonts w:ascii="Verdana" w:hAnsi="Verdana"/>
          <w:color w:val="000000"/>
          <w:sz w:val="20"/>
        </w:rPr>
        <w:t xml:space="preserve">” </w:t>
      </w:r>
      <w:r w:rsidRPr="009807AE">
        <w:rPr>
          <w:rFonts w:ascii="Verdana" w:hAnsi="Verdana"/>
          <w:color w:val="000000"/>
          <w:sz w:val="20"/>
        </w:rPr>
        <w:t>he said.</w:t>
      </w:r>
      <w:r w:rsidR="009807AE">
        <w:rPr>
          <w:rFonts w:ascii="Verdana" w:hAnsi="Verdana"/>
          <w:color w:val="000000"/>
          <w:sz w:val="20"/>
        </w:rPr>
        <w:t xml:space="preserve"> “</w:t>
      </w:r>
      <w:r w:rsidRPr="009807AE">
        <w:rPr>
          <w:rFonts w:ascii="Verdana" w:hAnsi="Verdana"/>
          <w:color w:val="000000"/>
          <w:sz w:val="20"/>
        </w:rPr>
        <w:t>Do</w:t>
      </w:r>
      <w:r w:rsidR="009807AE">
        <w:rPr>
          <w:rFonts w:ascii="Verdana" w:hAnsi="Verdana"/>
          <w:color w:val="000000"/>
          <w:sz w:val="20"/>
        </w:rPr>
        <w:t>n’t</w:t>
      </w:r>
      <w:r w:rsidRPr="009807AE">
        <w:rPr>
          <w:rFonts w:ascii="Verdana" w:hAnsi="Verdana"/>
          <w:color w:val="000000"/>
          <w:sz w:val="20"/>
        </w:rPr>
        <w:t xml:space="preserve"> do that.</w:t>
      </w:r>
      <w:r w:rsidR="009807AE">
        <w:rPr>
          <w:rFonts w:ascii="Verdana" w:hAnsi="Verdana"/>
          <w:color w:val="000000"/>
          <w:sz w:val="20"/>
        </w:rPr>
        <w:t>”</w:t>
      </w:r>
    </w:p>
    <w:p w14:paraId="46BF7F54" w14:textId="72E15EBC"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“I’m</w:t>
      </w:r>
      <w:r w:rsidR="00537D5D" w:rsidRPr="009807AE">
        <w:rPr>
          <w:rFonts w:ascii="Verdana" w:hAnsi="Verdana"/>
          <w:color w:val="000000"/>
          <w:sz w:val="20"/>
        </w:rPr>
        <w:t xml:space="preserve"> afraid...</w:t>
      </w:r>
      <w:r>
        <w:rPr>
          <w:rFonts w:ascii="Verdana" w:hAnsi="Verdana"/>
          <w:color w:val="000000"/>
          <w:sz w:val="20"/>
        </w:rPr>
        <w:t>”</w:t>
      </w:r>
    </w:p>
    <w:p w14:paraId="6A0A053A" w14:textId="4BCAD7B2"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No, wait! I can explain everything. Please do</w:t>
      </w:r>
      <w:r>
        <w:rPr>
          <w:rFonts w:ascii="Verdana" w:hAnsi="Verdana"/>
          <w:color w:val="000000"/>
          <w:sz w:val="20"/>
        </w:rPr>
        <w:t>n’t</w:t>
      </w:r>
      <w:r w:rsidR="00537D5D" w:rsidRPr="009807AE">
        <w:rPr>
          <w:rFonts w:ascii="Verdana" w:hAnsi="Verdana"/>
          <w:color w:val="000000"/>
          <w:sz w:val="20"/>
        </w:rPr>
        <w:t xml:space="preserve"> make me leave.</w:t>
      </w:r>
      <w:r>
        <w:rPr>
          <w:rFonts w:ascii="Verdana" w:hAnsi="Verdana"/>
          <w:color w:val="000000"/>
          <w:sz w:val="20"/>
        </w:rPr>
        <w:t>”</w:t>
      </w:r>
    </w:p>
    <w:p w14:paraId="4415C275" w14:textId="4148E29B"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The sensible thing to do would be to order him out of the store, then get to a phone and call the cops and tell them there</w:t>
      </w:r>
      <w:r w:rsidR="009807AE">
        <w:rPr>
          <w:rFonts w:ascii="Verdana" w:hAnsi="Verdana"/>
          <w:color w:val="000000"/>
          <w:sz w:val="20"/>
        </w:rPr>
        <w:t>’d</w:t>
      </w:r>
      <w:r w:rsidRPr="009807AE">
        <w:rPr>
          <w:rFonts w:ascii="Verdana" w:hAnsi="Verdana"/>
          <w:color w:val="000000"/>
          <w:sz w:val="20"/>
        </w:rPr>
        <w:t xml:space="preserve"> been an attempted hold-up</w:t>
      </w:r>
      <w:r w:rsidR="007416BB">
        <w:rPr>
          <w:rFonts w:ascii="Verdana" w:hAnsi="Verdana"/>
          <w:color w:val="000000"/>
          <w:sz w:val="20"/>
        </w:rPr>
        <w:t xml:space="preserve"> — </w:t>
      </w:r>
      <w:r w:rsidRPr="009807AE">
        <w:rPr>
          <w:rFonts w:ascii="Verdana" w:hAnsi="Verdana"/>
          <w:color w:val="000000"/>
          <w:sz w:val="20"/>
        </w:rPr>
        <w:t>they would</w:t>
      </w:r>
      <w:r w:rsidR="009807AE">
        <w:rPr>
          <w:rFonts w:ascii="Verdana" w:hAnsi="Verdana"/>
          <w:color w:val="000000"/>
          <w:sz w:val="20"/>
        </w:rPr>
        <w:t>n’t</w:t>
      </w:r>
      <w:r w:rsidRPr="009807AE">
        <w:rPr>
          <w:rFonts w:ascii="Verdana" w:hAnsi="Verdana"/>
          <w:color w:val="000000"/>
          <w:sz w:val="20"/>
        </w:rPr>
        <w:t xml:space="preserve"> believe any stories about demons, but they</w:t>
      </w:r>
      <w:r w:rsidR="009807AE">
        <w:rPr>
          <w:rFonts w:ascii="Verdana" w:hAnsi="Verdana"/>
          <w:color w:val="000000"/>
          <w:sz w:val="20"/>
        </w:rPr>
        <w:t>’d</w:t>
      </w:r>
      <w:r w:rsidRPr="009807AE">
        <w:rPr>
          <w:rFonts w:ascii="Verdana" w:hAnsi="Verdana"/>
          <w:color w:val="000000"/>
          <w:sz w:val="20"/>
        </w:rPr>
        <w:t xml:space="preserve"> come for an ordinary thief. And the sooner she got him out of here, and that whip away from him, the better</w:t>
      </w:r>
      <w:r w:rsidR="007416BB">
        <w:rPr>
          <w:rFonts w:ascii="Verdana" w:hAnsi="Verdana"/>
          <w:color w:val="000000"/>
          <w:sz w:val="20"/>
        </w:rPr>
        <w:t xml:space="preserve"> — </w:t>
      </w:r>
      <w:r w:rsidRPr="009807AE">
        <w:rPr>
          <w:rFonts w:ascii="Verdana" w:hAnsi="Verdana"/>
          <w:color w:val="000000"/>
          <w:sz w:val="20"/>
        </w:rPr>
        <w:t>eventually he would realize she was alone, and that he could easily overpower her even</w:t>
      </w:r>
      <w:r w:rsidRPr="009807AE">
        <w:rPr>
          <w:rStyle w:val="01Text"/>
          <w:rFonts w:ascii="Verdana" w:hAnsi="Verdana"/>
          <w:color w:val="000000"/>
          <w:sz w:val="20"/>
        </w:rPr>
        <w:t xml:space="preserve"> </w:t>
      </w:r>
      <w:r w:rsidRPr="009807AE">
        <w:rPr>
          <w:rStyle w:val="00Text"/>
          <w:rFonts w:ascii="Verdana" w:hAnsi="Verdana"/>
          <w:color w:val="000000"/>
          <w:sz w:val="20"/>
        </w:rPr>
        <w:t>without</w:t>
      </w:r>
      <w:r w:rsidRPr="009807AE">
        <w:rPr>
          <w:rStyle w:val="01Text"/>
          <w:rFonts w:ascii="Verdana" w:hAnsi="Verdana"/>
          <w:color w:val="000000"/>
          <w:sz w:val="20"/>
        </w:rPr>
        <w:t xml:space="preserve"> </w:t>
      </w:r>
      <w:r w:rsidRPr="009807AE">
        <w:rPr>
          <w:rFonts w:ascii="Verdana" w:hAnsi="Verdana"/>
          <w:color w:val="000000"/>
          <w:sz w:val="20"/>
        </w:rPr>
        <w:t>the whip. He had</w:t>
      </w:r>
      <w:r w:rsidR="009807AE">
        <w:rPr>
          <w:rFonts w:ascii="Verdana" w:hAnsi="Verdana"/>
          <w:color w:val="000000"/>
          <w:sz w:val="20"/>
        </w:rPr>
        <w:t>n’t</w:t>
      </w:r>
      <w:r w:rsidRPr="009807AE">
        <w:rPr>
          <w:rFonts w:ascii="Verdana" w:hAnsi="Verdana"/>
          <w:color w:val="000000"/>
          <w:sz w:val="20"/>
        </w:rPr>
        <w:t xml:space="preserve"> done anything threatening yet, but the one thing everyone agreed on about demons was that you ca</w:t>
      </w:r>
      <w:r w:rsidR="009807AE">
        <w:rPr>
          <w:rFonts w:ascii="Verdana" w:hAnsi="Verdana"/>
          <w:color w:val="000000"/>
          <w:sz w:val="20"/>
        </w:rPr>
        <w:t>n’t</w:t>
      </w:r>
      <w:r w:rsidRPr="009807AE">
        <w:rPr>
          <w:rFonts w:ascii="Verdana" w:hAnsi="Verdana"/>
          <w:color w:val="000000"/>
          <w:sz w:val="20"/>
        </w:rPr>
        <w:t xml:space="preserve"> trust them. He might have wanted her to go in back so he could rape her without being seen from the street, after all.</w:t>
      </w:r>
    </w:p>
    <w:p w14:paraId="11D1DEAB" w14:textId="77777777"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From the look of him, she had serious doubts about surviving such a rape. She swallowed.</w:t>
      </w:r>
    </w:p>
    <w:p w14:paraId="5C5DCDD0" w14:textId="28840485"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But on the other hand, he was almost pleading now, he looked genuinely worried, he still had</w:t>
      </w:r>
      <w:r w:rsidR="009807AE">
        <w:rPr>
          <w:rFonts w:ascii="Verdana" w:hAnsi="Verdana"/>
          <w:color w:val="000000"/>
          <w:sz w:val="20"/>
        </w:rPr>
        <w:t>n’t</w:t>
      </w:r>
      <w:r w:rsidRPr="009807AE">
        <w:rPr>
          <w:rFonts w:ascii="Verdana" w:hAnsi="Verdana"/>
          <w:color w:val="000000"/>
          <w:sz w:val="20"/>
        </w:rPr>
        <w:t xml:space="preserve"> made any threats or hostile moves, and she was as curious as a kitten as to who he was and what he was doing there.</w:t>
      </w:r>
    </w:p>
    <w:p w14:paraId="08C2B7AA" w14:textId="0971B99A"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“I’m</w:t>
      </w:r>
      <w:r w:rsidR="00537D5D" w:rsidRPr="009807AE">
        <w:rPr>
          <w:rFonts w:ascii="Verdana" w:hAnsi="Verdana"/>
          <w:color w:val="000000"/>
          <w:sz w:val="20"/>
        </w:rPr>
        <w:t xml:space="preserve"> listening,</w:t>
      </w:r>
      <w:r>
        <w:rPr>
          <w:rFonts w:ascii="Verdana" w:hAnsi="Verdana"/>
          <w:color w:val="000000"/>
          <w:sz w:val="20"/>
        </w:rPr>
        <w:t xml:space="preserve">” </w:t>
      </w:r>
      <w:r w:rsidR="00537D5D" w:rsidRPr="009807AE">
        <w:rPr>
          <w:rFonts w:ascii="Verdana" w:hAnsi="Verdana"/>
          <w:color w:val="000000"/>
          <w:sz w:val="20"/>
        </w:rPr>
        <w:t>she said, stepping back just a bit.</w:t>
      </w:r>
      <w:r>
        <w:rPr>
          <w:rFonts w:ascii="Verdana" w:hAnsi="Verdana"/>
          <w:color w:val="000000"/>
          <w:sz w:val="20"/>
        </w:rPr>
        <w:t xml:space="preserve"> “</w:t>
      </w:r>
      <w:r w:rsidR="00537D5D" w:rsidRPr="009807AE">
        <w:rPr>
          <w:rFonts w:ascii="Verdana" w:hAnsi="Verdana"/>
          <w:color w:val="000000"/>
          <w:sz w:val="20"/>
        </w:rPr>
        <w:t>When I stop believing you</w:t>
      </w:r>
      <w:r>
        <w:rPr>
          <w:rFonts w:ascii="Verdana" w:hAnsi="Verdana"/>
          <w:color w:val="000000"/>
          <w:sz w:val="20"/>
        </w:rPr>
        <w:t>’re</w:t>
      </w:r>
      <w:r w:rsidR="00537D5D" w:rsidRPr="009807AE">
        <w:rPr>
          <w:rFonts w:ascii="Verdana" w:hAnsi="Verdana"/>
          <w:color w:val="000000"/>
          <w:sz w:val="20"/>
        </w:rPr>
        <w:t xml:space="preserve"> telling the truth, out you go.</w:t>
      </w:r>
      <w:r>
        <w:rPr>
          <w:rFonts w:ascii="Verdana" w:hAnsi="Verdana"/>
          <w:color w:val="000000"/>
          <w:sz w:val="20"/>
        </w:rPr>
        <w:t>”</w:t>
      </w:r>
    </w:p>
    <w:p w14:paraId="4BAAADF9" w14:textId="3E5A0259"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Fine, fine,</w:t>
      </w:r>
      <w:r>
        <w:rPr>
          <w:rFonts w:ascii="Verdana" w:hAnsi="Verdana"/>
          <w:color w:val="000000"/>
          <w:sz w:val="20"/>
        </w:rPr>
        <w:t xml:space="preserve">” </w:t>
      </w:r>
      <w:r w:rsidR="00537D5D" w:rsidRPr="009807AE">
        <w:rPr>
          <w:rFonts w:ascii="Verdana" w:hAnsi="Verdana"/>
          <w:color w:val="000000"/>
          <w:sz w:val="20"/>
        </w:rPr>
        <w:t>he said.</w:t>
      </w:r>
      <w:r>
        <w:rPr>
          <w:rFonts w:ascii="Verdana" w:hAnsi="Verdana"/>
          <w:color w:val="000000"/>
          <w:sz w:val="20"/>
        </w:rPr>
        <w:t xml:space="preserve"> “</w:t>
      </w:r>
      <w:r w:rsidR="00537D5D" w:rsidRPr="009807AE">
        <w:rPr>
          <w:rFonts w:ascii="Verdana" w:hAnsi="Verdana"/>
          <w:color w:val="000000"/>
          <w:sz w:val="20"/>
        </w:rPr>
        <w:t>Okay, first off, my name</w:t>
      </w:r>
      <w:r>
        <w:rPr>
          <w:rFonts w:ascii="Verdana" w:hAnsi="Verdana"/>
          <w:color w:val="000000"/>
          <w:sz w:val="20"/>
        </w:rPr>
        <w:t>’s</w:t>
      </w:r>
      <w:r w:rsidR="00537D5D" w:rsidRPr="009807AE">
        <w:rPr>
          <w:rFonts w:ascii="Verdana" w:hAnsi="Verdana"/>
          <w:color w:val="000000"/>
          <w:sz w:val="20"/>
        </w:rPr>
        <w:t xml:space="preserve"> Lorifer, and </w:t>
      </w:r>
      <w:r>
        <w:rPr>
          <w:rFonts w:ascii="Verdana" w:hAnsi="Verdana"/>
          <w:color w:val="000000"/>
          <w:sz w:val="20"/>
        </w:rPr>
        <w:t>I’m</w:t>
      </w:r>
      <w:r w:rsidR="00537D5D" w:rsidRPr="009807AE">
        <w:rPr>
          <w:rFonts w:ascii="Verdana" w:hAnsi="Verdana"/>
          <w:color w:val="000000"/>
          <w:sz w:val="20"/>
        </w:rPr>
        <w:t xml:space="preserve"> just a supply imp, a Lickspittle Fourth Class. </w:t>
      </w:r>
      <w:r>
        <w:rPr>
          <w:rFonts w:ascii="Verdana" w:hAnsi="Verdana"/>
          <w:color w:val="000000"/>
          <w:sz w:val="20"/>
        </w:rPr>
        <w:t>I’m</w:t>
      </w:r>
      <w:r w:rsidR="00537D5D" w:rsidRPr="009807AE">
        <w:rPr>
          <w:rFonts w:ascii="Verdana" w:hAnsi="Verdana"/>
          <w:color w:val="000000"/>
          <w:sz w:val="20"/>
        </w:rPr>
        <w:t xml:space="preserve"> in charge of supplying some of Hell</w:t>
      </w:r>
      <w:r>
        <w:rPr>
          <w:rFonts w:ascii="Verdana" w:hAnsi="Verdana"/>
          <w:color w:val="000000"/>
          <w:sz w:val="20"/>
        </w:rPr>
        <w:t>’s</w:t>
      </w:r>
      <w:r w:rsidR="00537D5D" w:rsidRPr="009807AE">
        <w:rPr>
          <w:rFonts w:ascii="Verdana" w:hAnsi="Verdana"/>
          <w:color w:val="000000"/>
          <w:sz w:val="20"/>
        </w:rPr>
        <w:t xml:space="preserve"> torturers with certain equipment. I do</w:t>
      </w:r>
      <w:r>
        <w:rPr>
          <w:rFonts w:ascii="Verdana" w:hAnsi="Verdana"/>
          <w:color w:val="000000"/>
          <w:sz w:val="20"/>
        </w:rPr>
        <w:t>n’t</w:t>
      </w:r>
      <w:r w:rsidR="00537D5D" w:rsidRPr="009807AE">
        <w:rPr>
          <w:rFonts w:ascii="Verdana" w:hAnsi="Verdana"/>
          <w:color w:val="000000"/>
          <w:sz w:val="20"/>
        </w:rPr>
        <w:t xml:space="preserve"> do the big cauldrons, the burning sulfur</w:t>
      </w:r>
      <w:r>
        <w:rPr>
          <w:rFonts w:ascii="Verdana" w:hAnsi="Verdana"/>
          <w:color w:val="000000"/>
          <w:sz w:val="20"/>
        </w:rPr>
        <w:t>’s</w:t>
      </w:r>
      <w:r w:rsidR="00537D5D" w:rsidRPr="009807AE">
        <w:rPr>
          <w:rFonts w:ascii="Verdana" w:hAnsi="Verdana"/>
          <w:color w:val="000000"/>
          <w:sz w:val="20"/>
        </w:rPr>
        <w:t xml:space="preserve"> someone else</w:t>
      </w:r>
      <w:r>
        <w:rPr>
          <w:rFonts w:ascii="Verdana" w:hAnsi="Verdana"/>
          <w:color w:val="000000"/>
          <w:sz w:val="20"/>
        </w:rPr>
        <w:t>’s</w:t>
      </w:r>
      <w:r w:rsidR="00537D5D" w:rsidRPr="009807AE">
        <w:rPr>
          <w:rFonts w:ascii="Verdana" w:hAnsi="Verdana"/>
          <w:color w:val="000000"/>
          <w:sz w:val="20"/>
        </w:rPr>
        <w:t xml:space="preserve"> turf, but when one of the binders needs a length of rope, or a flogger needs a whip, it</w:t>
      </w:r>
      <w:r>
        <w:rPr>
          <w:rFonts w:ascii="Verdana" w:hAnsi="Verdana"/>
          <w:color w:val="000000"/>
          <w:sz w:val="20"/>
        </w:rPr>
        <w:t>’s</w:t>
      </w:r>
      <w:r w:rsidR="00537D5D" w:rsidRPr="009807AE">
        <w:rPr>
          <w:rFonts w:ascii="Verdana" w:hAnsi="Verdana"/>
          <w:color w:val="000000"/>
          <w:sz w:val="20"/>
        </w:rPr>
        <w:t xml:space="preserve"> my job to put one in his hand toot sweet.</w:t>
      </w:r>
      <w:r>
        <w:rPr>
          <w:rFonts w:ascii="Verdana" w:hAnsi="Verdana"/>
          <w:color w:val="000000"/>
          <w:sz w:val="20"/>
        </w:rPr>
        <w:t>”</w:t>
      </w:r>
    </w:p>
    <w:p w14:paraId="389DB4C1" w14:textId="310C9B33"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Angela swallowed.</w:t>
      </w:r>
      <w:r w:rsidR="009807AE">
        <w:rPr>
          <w:rFonts w:ascii="Verdana" w:hAnsi="Verdana"/>
          <w:color w:val="000000"/>
          <w:sz w:val="20"/>
        </w:rPr>
        <w:t xml:space="preserve"> “</w:t>
      </w:r>
      <w:r w:rsidRPr="009807AE">
        <w:rPr>
          <w:rFonts w:ascii="Verdana" w:hAnsi="Verdana"/>
          <w:color w:val="000000"/>
          <w:sz w:val="20"/>
        </w:rPr>
        <w:t>Torturers,</w:t>
      </w:r>
      <w:r w:rsidR="009807AE">
        <w:rPr>
          <w:rFonts w:ascii="Verdana" w:hAnsi="Verdana"/>
          <w:color w:val="000000"/>
          <w:sz w:val="20"/>
        </w:rPr>
        <w:t xml:space="preserve">” </w:t>
      </w:r>
      <w:r w:rsidRPr="009807AE">
        <w:rPr>
          <w:rFonts w:ascii="Verdana" w:hAnsi="Verdana"/>
          <w:color w:val="000000"/>
          <w:sz w:val="20"/>
        </w:rPr>
        <w:t>she said. She glanced at the fetish wall.</w:t>
      </w:r>
    </w:p>
    <w:p w14:paraId="6A70E17D" w14:textId="396D53A8"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Yeah, torturers,</w:t>
      </w:r>
      <w:r>
        <w:rPr>
          <w:rFonts w:ascii="Verdana" w:hAnsi="Verdana"/>
          <w:color w:val="000000"/>
          <w:sz w:val="20"/>
        </w:rPr>
        <w:t xml:space="preserve">” </w:t>
      </w:r>
      <w:r w:rsidR="00537D5D" w:rsidRPr="009807AE">
        <w:rPr>
          <w:rFonts w:ascii="Verdana" w:hAnsi="Verdana"/>
          <w:color w:val="000000"/>
          <w:sz w:val="20"/>
        </w:rPr>
        <w:t>Lorifer said.</w:t>
      </w:r>
      <w:r>
        <w:rPr>
          <w:rFonts w:ascii="Verdana" w:hAnsi="Verdana"/>
          <w:color w:val="000000"/>
          <w:sz w:val="20"/>
        </w:rPr>
        <w:t xml:space="preserve"> “</w:t>
      </w:r>
      <w:r w:rsidR="00537D5D" w:rsidRPr="009807AE">
        <w:rPr>
          <w:rFonts w:ascii="Verdana" w:hAnsi="Verdana"/>
          <w:color w:val="000000"/>
          <w:sz w:val="20"/>
        </w:rPr>
        <w:t>Not the silly games your customers play, the real thing. I mean, I work in Hell, baby, the underworld, the lake of fire, the infernal regions, Satan</w:t>
      </w:r>
      <w:r>
        <w:rPr>
          <w:rFonts w:ascii="Verdana" w:hAnsi="Verdana"/>
          <w:color w:val="000000"/>
          <w:sz w:val="20"/>
        </w:rPr>
        <w:t>’s</w:t>
      </w:r>
      <w:r w:rsidR="00537D5D" w:rsidRPr="009807AE">
        <w:rPr>
          <w:rFonts w:ascii="Verdana" w:hAnsi="Verdana"/>
          <w:color w:val="000000"/>
          <w:sz w:val="20"/>
        </w:rPr>
        <w:t xml:space="preserve"> sanctuary, Lucifer</w:t>
      </w:r>
      <w:r>
        <w:rPr>
          <w:rFonts w:ascii="Verdana" w:hAnsi="Verdana"/>
          <w:color w:val="000000"/>
          <w:sz w:val="20"/>
        </w:rPr>
        <w:t>’s</w:t>
      </w:r>
      <w:r w:rsidR="00537D5D" w:rsidRPr="009807AE">
        <w:rPr>
          <w:rFonts w:ascii="Verdana" w:hAnsi="Verdana"/>
          <w:color w:val="000000"/>
          <w:sz w:val="20"/>
        </w:rPr>
        <w:t xml:space="preserve"> domain, the Bad Place. We torture the damned. Ten billion served.</w:t>
      </w:r>
      <w:r>
        <w:rPr>
          <w:rFonts w:ascii="Verdana" w:hAnsi="Verdana"/>
          <w:color w:val="000000"/>
          <w:sz w:val="20"/>
        </w:rPr>
        <w:t>”</w:t>
      </w:r>
    </w:p>
    <w:p w14:paraId="70EC0A92" w14:textId="587544DF"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Angela shuddered.</w:t>
      </w:r>
      <w:r w:rsidR="009807AE">
        <w:rPr>
          <w:rFonts w:ascii="Verdana" w:hAnsi="Verdana"/>
          <w:color w:val="000000"/>
          <w:sz w:val="20"/>
        </w:rPr>
        <w:t xml:space="preserve"> “</w:t>
      </w:r>
      <w:r w:rsidRPr="009807AE">
        <w:rPr>
          <w:rFonts w:ascii="Verdana" w:hAnsi="Verdana"/>
          <w:color w:val="000000"/>
          <w:sz w:val="20"/>
        </w:rPr>
        <w:t>You mean it</w:t>
      </w:r>
      <w:r w:rsidR="009807AE">
        <w:rPr>
          <w:rFonts w:ascii="Verdana" w:hAnsi="Verdana"/>
          <w:color w:val="000000"/>
          <w:sz w:val="20"/>
        </w:rPr>
        <w:t>’s</w:t>
      </w:r>
      <w:r w:rsidRPr="009807AE">
        <w:rPr>
          <w:rFonts w:ascii="Verdana" w:hAnsi="Verdana"/>
          <w:color w:val="000000"/>
          <w:sz w:val="20"/>
        </w:rPr>
        <w:t xml:space="preserve"> real?</w:t>
      </w:r>
      <w:r w:rsidR="009807AE">
        <w:rPr>
          <w:rFonts w:ascii="Verdana" w:hAnsi="Verdana"/>
          <w:color w:val="000000"/>
          <w:sz w:val="20"/>
        </w:rPr>
        <w:t>”</w:t>
      </w:r>
    </w:p>
    <w:p w14:paraId="03D59631" w14:textId="1C7D1351"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Well, of</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course</w:t>
      </w:r>
      <w:r w:rsidR="00537D5D" w:rsidRPr="009807AE">
        <w:rPr>
          <w:rStyle w:val="01Text"/>
          <w:rFonts w:ascii="Verdana" w:hAnsi="Verdana"/>
          <w:color w:val="000000"/>
          <w:sz w:val="20"/>
        </w:rPr>
        <w:t xml:space="preserve"> </w:t>
      </w:r>
      <w:r w:rsidR="00537D5D" w:rsidRPr="009807AE">
        <w:rPr>
          <w:rFonts w:ascii="Verdana" w:hAnsi="Verdana"/>
          <w:color w:val="000000"/>
          <w:sz w:val="20"/>
        </w:rPr>
        <w:t>it</w:t>
      </w:r>
      <w:r>
        <w:rPr>
          <w:rFonts w:ascii="Verdana" w:hAnsi="Verdana"/>
          <w:color w:val="000000"/>
          <w:sz w:val="20"/>
        </w:rPr>
        <w:t>’s</w:t>
      </w:r>
      <w:r w:rsidR="00537D5D" w:rsidRPr="009807AE">
        <w:rPr>
          <w:rFonts w:ascii="Verdana" w:hAnsi="Verdana"/>
          <w:color w:val="000000"/>
          <w:sz w:val="20"/>
        </w:rPr>
        <w:t xml:space="preserve"> real! You think someone</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made up</w:t>
      </w:r>
      <w:r w:rsidR="00537D5D" w:rsidRPr="009807AE">
        <w:rPr>
          <w:rStyle w:val="01Text"/>
          <w:rFonts w:ascii="Verdana" w:hAnsi="Verdana"/>
          <w:color w:val="000000"/>
          <w:sz w:val="20"/>
        </w:rPr>
        <w:t xml:space="preserve"> </w:t>
      </w:r>
      <w:r w:rsidR="00537D5D" w:rsidRPr="009807AE">
        <w:rPr>
          <w:rFonts w:ascii="Verdana" w:hAnsi="Verdana"/>
          <w:color w:val="000000"/>
          <w:sz w:val="20"/>
        </w:rPr>
        <w:t>all that stuff? What kind of sick mind would do</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that</w:t>
      </w:r>
      <w:r w:rsidR="00537D5D" w:rsidRPr="009807AE">
        <w:rPr>
          <w:rFonts w:ascii="Verdana" w:hAnsi="Verdana"/>
          <w:color w:val="000000"/>
          <w:sz w:val="20"/>
        </w:rPr>
        <w:t>?</w:t>
      </w:r>
      <w:r>
        <w:rPr>
          <w:rFonts w:ascii="Verdana" w:hAnsi="Verdana"/>
          <w:color w:val="000000"/>
          <w:sz w:val="20"/>
        </w:rPr>
        <w:t>”</w:t>
      </w:r>
    </w:p>
    <w:p w14:paraId="08720EF5" w14:textId="09392A4B"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I do</w:t>
      </w:r>
      <w:r>
        <w:rPr>
          <w:rFonts w:ascii="Verdana" w:hAnsi="Verdana"/>
          <w:color w:val="000000"/>
          <w:sz w:val="20"/>
        </w:rPr>
        <w:t>n’t</w:t>
      </w:r>
      <w:r w:rsidR="00537D5D" w:rsidRPr="009807AE">
        <w:rPr>
          <w:rFonts w:ascii="Verdana" w:hAnsi="Verdana"/>
          <w:color w:val="000000"/>
          <w:sz w:val="20"/>
        </w:rPr>
        <w:t xml:space="preserve"> know.</w:t>
      </w:r>
      <w:r>
        <w:rPr>
          <w:rFonts w:ascii="Verdana" w:hAnsi="Verdana"/>
          <w:color w:val="000000"/>
          <w:sz w:val="20"/>
        </w:rPr>
        <w:t>”</w:t>
      </w:r>
    </w:p>
    <w:p w14:paraId="1C274409" w14:textId="7FF747F5"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No one, that</w:t>
      </w:r>
      <w:r>
        <w:rPr>
          <w:rFonts w:ascii="Verdana" w:hAnsi="Verdana"/>
          <w:color w:val="000000"/>
          <w:sz w:val="20"/>
        </w:rPr>
        <w:t>’s</w:t>
      </w:r>
      <w:r w:rsidR="00537D5D" w:rsidRPr="009807AE">
        <w:rPr>
          <w:rFonts w:ascii="Verdana" w:hAnsi="Verdana"/>
          <w:color w:val="000000"/>
          <w:sz w:val="20"/>
        </w:rPr>
        <w:t xml:space="preserve"> who. No one human, anyway. God and Satan worked it all out when they made their armistice, back when, after Satan tried a little self-promotion and got his ass kicked out. If you want to blame anyone, blame them</w:t>
      </w:r>
      <w:r w:rsidR="007416BB">
        <w:rPr>
          <w:rFonts w:ascii="Verdana" w:hAnsi="Verdana"/>
          <w:color w:val="000000"/>
          <w:sz w:val="20"/>
        </w:rPr>
        <w:t xml:space="preserve"> — </w:t>
      </w:r>
      <w:r w:rsidR="00537D5D" w:rsidRPr="009807AE">
        <w:rPr>
          <w:rFonts w:ascii="Verdana" w:hAnsi="Verdana"/>
          <w:color w:val="000000"/>
          <w:sz w:val="20"/>
        </w:rPr>
        <w:t>but anyway, that</w:t>
      </w:r>
      <w:r>
        <w:rPr>
          <w:rFonts w:ascii="Verdana" w:hAnsi="Verdana"/>
          <w:color w:val="000000"/>
          <w:sz w:val="20"/>
        </w:rPr>
        <w:t>’s</w:t>
      </w:r>
      <w:r w:rsidR="00537D5D" w:rsidRPr="009807AE">
        <w:rPr>
          <w:rFonts w:ascii="Verdana" w:hAnsi="Verdana"/>
          <w:color w:val="000000"/>
          <w:sz w:val="20"/>
        </w:rPr>
        <w:t xml:space="preserve"> not the point. The</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point</w:t>
      </w:r>
      <w:r w:rsidR="00537D5D" w:rsidRPr="009807AE">
        <w:rPr>
          <w:rStyle w:val="01Text"/>
          <w:rFonts w:ascii="Verdana" w:hAnsi="Verdana"/>
          <w:color w:val="000000"/>
          <w:sz w:val="20"/>
        </w:rPr>
        <w:t xml:space="preserve"> </w:t>
      </w:r>
      <w:r w:rsidR="00537D5D" w:rsidRPr="009807AE">
        <w:rPr>
          <w:rFonts w:ascii="Verdana" w:hAnsi="Verdana"/>
          <w:color w:val="000000"/>
          <w:sz w:val="20"/>
        </w:rPr>
        <w:t>is, my job is providing the torturers with stuff. Mostly it</w:t>
      </w:r>
      <w:r>
        <w:rPr>
          <w:rFonts w:ascii="Verdana" w:hAnsi="Verdana"/>
          <w:color w:val="000000"/>
          <w:sz w:val="20"/>
        </w:rPr>
        <w:t>’s</w:t>
      </w:r>
      <w:r w:rsidR="00537D5D" w:rsidRPr="009807AE">
        <w:rPr>
          <w:rFonts w:ascii="Verdana" w:hAnsi="Verdana"/>
          <w:color w:val="000000"/>
          <w:sz w:val="20"/>
        </w:rPr>
        <w:t xml:space="preserve"> easy, I can get ropes and chains and blades at any hardware store, but some things get tricky, and one of those is whips.</w:t>
      </w:r>
      <w:r>
        <w:rPr>
          <w:rFonts w:ascii="Verdana" w:hAnsi="Verdana"/>
          <w:color w:val="000000"/>
          <w:sz w:val="20"/>
        </w:rPr>
        <w:t>”</w:t>
      </w:r>
    </w:p>
    <w:p w14:paraId="5BBD7268" w14:textId="55CE185E"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You do</w:t>
      </w:r>
      <w:r>
        <w:rPr>
          <w:rFonts w:ascii="Verdana" w:hAnsi="Verdana"/>
          <w:color w:val="000000"/>
          <w:sz w:val="20"/>
        </w:rPr>
        <w:t>n’t</w:t>
      </w:r>
      <w:r w:rsidR="00537D5D" w:rsidRPr="009807AE">
        <w:rPr>
          <w:rFonts w:ascii="Verdana" w:hAnsi="Verdana"/>
          <w:color w:val="000000"/>
          <w:sz w:val="20"/>
        </w:rPr>
        <w:t xml:space="preserve"> make those in Hell?</w:t>
      </w:r>
      <w:r>
        <w:rPr>
          <w:rFonts w:ascii="Verdana" w:hAnsi="Verdana"/>
          <w:color w:val="000000"/>
          <w:sz w:val="20"/>
        </w:rPr>
        <w:t>”</w:t>
      </w:r>
    </w:p>
    <w:p w14:paraId="22E67763" w14:textId="5EFCBBB5"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He gave a disgusted snort.</w:t>
      </w:r>
      <w:r w:rsidR="009807AE">
        <w:rPr>
          <w:rFonts w:ascii="Verdana" w:hAnsi="Verdana"/>
          <w:color w:val="000000"/>
          <w:sz w:val="20"/>
        </w:rPr>
        <w:t xml:space="preserve"> “</w:t>
      </w:r>
      <w:r w:rsidRPr="009807AE">
        <w:rPr>
          <w:rFonts w:ascii="Verdana" w:hAnsi="Verdana"/>
          <w:color w:val="000000"/>
          <w:sz w:val="20"/>
        </w:rPr>
        <w:t>No, of</w:t>
      </w:r>
      <w:r w:rsidRPr="009807AE">
        <w:rPr>
          <w:rStyle w:val="01Text"/>
          <w:rFonts w:ascii="Verdana" w:hAnsi="Verdana"/>
          <w:color w:val="000000"/>
          <w:sz w:val="20"/>
        </w:rPr>
        <w:t xml:space="preserve"> </w:t>
      </w:r>
      <w:r w:rsidRPr="009807AE">
        <w:rPr>
          <w:rStyle w:val="00Text"/>
          <w:rFonts w:ascii="Verdana" w:hAnsi="Verdana"/>
          <w:color w:val="000000"/>
          <w:sz w:val="20"/>
        </w:rPr>
        <w:t>course</w:t>
      </w:r>
      <w:r w:rsidRPr="009807AE">
        <w:rPr>
          <w:rStyle w:val="01Text"/>
          <w:rFonts w:ascii="Verdana" w:hAnsi="Verdana"/>
          <w:color w:val="000000"/>
          <w:sz w:val="20"/>
        </w:rPr>
        <w:t xml:space="preserve"> </w:t>
      </w:r>
      <w:r w:rsidRPr="009807AE">
        <w:rPr>
          <w:rFonts w:ascii="Verdana" w:hAnsi="Verdana"/>
          <w:color w:val="000000"/>
          <w:sz w:val="20"/>
        </w:rPr>
        <w:t>not. Do</w:t>
      </w:r>
      <w:r w:rsidR="009807AE">
        <w:rPr>
          <w:rFonts w:ascii="Verdana" w:hAnsi="Verdana"/>
          <w:color w:val="000000"/>
          <w:sz w:val="20"/>
        </w:rPr>
        <w:t>n’t</w:t>
      </w:r>
      <w:r w:rsidRPr="009807AE">
        <w:rPr>
          <w:rFonts w:ascii="Verdana" w:hAnsi="Verdana"/>
          <w:color w:val="000000"/>
          <w:sz w:val="20"/>
        </w:rPr>
        <w:t xml:space="preserve"> you get it? Hell does</w:t>
      </w:r>
      <w:r w:rsidR="009807AE">
        <w:rPr>
          <w:rFonts w:ascii="Verdana" w:hAnsi="Verdana"/>
          <w:color w:val="000000"/>
          <w:sz w:val="20"/>
        </w:rPr>
        <w:t>n’t</w:t>
      </w:r>
      <w:r w:rsidRPr="009807AE">
        <w:rPr>
          <w:rStyle w:val="01Text"/>
          <w:rFonts w:ascii="Verdana" w:hAnsi="Verdana"/>
          <w:color w:val="000000"/>
          <w:sz w:val="20"/>
        </w:rPr>
        <w:t xml:space="preserve"> </w:t>
      </w:r>
      <w:r w:rsidRPr="009807AE">
        <w:rPr>
          <w:rStyle w:val="00Text"/>
          <w:rFonts w:ascii="Verdana" w:hAnsi="Verdana"/>
          <w:color w:val="000000"/>
          <w:sz w:val="20"/>
        </w:rPr>
        <w:t>do</w:t>
      </w:r>
      <w:r w:rsidRPr="009807AE">
        <w:rPr>
          <w:rStyle w:val="01Text"/>
          <w:rFonts w:ascii="Verdana" w:hAnsi="Verdana"/>
          <w:color w:val="000000"/>
          <w:sz w:val="20"/>
        </w:rPr>
        <w:t xml:space="preserve"> </w:t>
      </w:r>
      <w:r w:rsidRPr="009807AE">
        <w:rPr>
          <w:rFonts w:ascii="Verdana" w:hAnsi="Verdana"/>
          <w:color w:val="000000"/>
          <w:sz w:val="20"/>
        </w:rPr>
        <w:t>creation. We do</w:t>
      </w:r>
      <w:r w:rsidR="009807AE">
        <w:rPr>
          <w:rFonts w:ascii="Verdana" w:hAnsi="Verdana"/>
          <w:color w:val="000000"/>
          <w:sz w:val="20"/>
        </w:rPr>
        <w:t>n’t</w:t>
      </w:r>
      <w:r w:rsidRPr="009807AE">
        <w:rPr>
          <w:rFonts w:ascii="Verdana" w:hAnsi="Verdana"/>
          <w:color w:val="000000"/>
          <w:sz w:val="20"/>
        </w:rPr>
        <w:t xml:space="preserve"> make anything but pain and misery and degradation. That</w:t>
      </w:r>
      <w:r w:rsidR="009807AE">
        <w:rPr>
          <w:rFonts w:ascii="Verdana" w:hAnsi="Verdana"/>
          <w:color w:val="000000"/>
          <w:sz w:val="20"/>
        </w:rPr>
        <w:t>’s</w:t>
      </w:r>
      <w:r w:rsidRPr="009807AE">
        <w:rPr>
          <w:rFonts w:ascii="Verdana" w:hAnsi="Verdana"/>
          <w:color w:val="000000"/>
          <w:sz w:val="20"/>
        </w:rPr>
        <w:t xml:space="preserve"> the deal. Not exactly the greatest bargain I ever heard of, but you know, the boss had just lost a war, pretty much unconditional surrender, and he was</w:t>
      </w:r>
      <w:r w:rsidR="009807AE">
        <w:rPr>
          <w:rFonts w:ascii="Verdana" w:hAnsi="Verdana"/>
          <w:color w:val="000000"/>
          <w:sz w:val="20"/>
        </w:rPr>
        <w:t>n’t</w:t>
      </w:r>
      <w:r w:rsidRPr="009807AE">
        <w:rPr>
          <w:rFonts w:ascii="Verdana" w:hAnsi="Verdana"/>
          <w:color w:val="000000"/>
          <w:sz w:val="20"/>
        </w:rPr>
        <w:t xml:space="preserve"> really in a position to argue terms, so making</w:t>
      </w:r>
      <w:r w:rsidRPr="009807AE">
        <w:rPr>
          <w:rStyle w:val="01Text"/>
          <w:rFonts w:ascii="Verdana" w:hAnsi="Verdana"/>
          <w:color w:val="000000"/>
          <w:sz w:val="20"/>
        </w:rPr>
        <w:t xml:space="preserve"> </w:t>
      </w:r>
      <w:r w:rsidRPr="009807AE">
        <w:rPr>
          <w:rStyle w:val="00Text"/>
          <w:rFonts w:ascii="Verdana" w:hAnsi="Verdana"/>
          <w:color w:val="000000"/>
          <w:sz w:val="20"/>
        </w:rPr>
        <w:t>anything</w:t>
      </w:r>
      <w:r w:rsidRPr="009807AE">
        <w:rPr>
          <w:rStyle w:val="01Text"/>
          <w:rFonts w:ascii="Verdana" w:hAnsi="Verdana"/>
          <w:color w:val="000000"/>
          <w:sz w:val="20"/>
        </w:rPr>
        <w:t xml:space="preserve"> </w:t>
      </w:r>
      <w:r w:rsidRPr="009807AE">
        <w:rPr>
          <w:rFonts w:ascii="Verdana" w:hAnsi="Verdana"/>
          <w:color w:val="000000"/>
          <w:sz w:val="20"/>
        </w:rPr>
        <w:t>is the other side</w:t>
      </w:r>
      <w:r w:rsidR="009807AE">
        <w:rPr>
          <w:rFonts w:ascii="Verdana" w:hAnsi="Verdana"/>
          <w:color w:val="000000"/>
          <w:sz w:val="20"/>
        </w:rPr>
        <w:t>’s</w:t>
      </w:r>
      <w:r w:rsidRPr="009807AE">
        <w:rPr>
          <w:rFonts w:ascii="Verdana" w:hAnsi="Verdana"/>
          <w:color w:val="000000"/>
          <w:sz w:val="20"/>
        </w:rPr>
        <w:t xml:space="preserve"> prerogative. We have to get all our stuff elsewhere</w:t>
      </w:r>
      <w:r w:rsidR="007416BB">
        <w:rPr>
          <w:rFonts w:ascii="Verdana" w:hAnsi="Verdana"/>
          <w:color w:val="000000"/>
          <w:sz w:val="20"/>
        </w:rPr>
        <w:t xml:space="preserve"> — </w:t>
      </w:r>
      <w:r w:rsidRPr="009807AE">
        <w:rPr>
          <w:rFonts w:ascii="Verdana" w:hAnsi="Verdana"/>
          <w:color w:val="000000"/>
          <w:sz w:val="20"/>
        </w:rPr>
        <w:t>which is to say, from you guys here on Earth.</w:t>
      </w:r>
      <w:r w:rsidR="009807AE">
        <w:rPr>
          <w:rFonts w:ascii="Verdana" w:hAnsi="Verdana"/>
          <w:color w:val="000000"/>
          <w:sz w:val="20"/>
        </w:rPr>
        <w:t>”</w:t>
      </w:r>
    </w:p>
    <w:p w14:paraId="654D9AA7"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Oh.</w:t>
      </w:r>
      <w:r>
        <w:rPr>
          <w:rFonts w:ascii="Verdana" w:hAnsi="Verdana"/>
          <w:color w:val="000000"/>
          <w:sz w:val="20"/>
        </w:rPr>
        <w:t xml:space="preserve">” </w:t>
      </w:r>
      <w:r w:rsidR="00537D5D" w:rsidRPr="009807AE">
        <w:rPr>
          <w:rFonts w:ascii="Verdana" w:hAnsi="Verdana"/>
          <w:color w:val="000000"/>
          <w:sz w:val="20"/>
        </w:rPr>
        <w:t>She glanced at the fetish goods again.</w:t>
      </w:r>
      <w:r>
        <w:rPr>
          <w:rFonts w:ascii="Verdana" w:hAnsi="Verdana"/>
          <w:color w:val="000000"/>
          <w:sz w:val="20"/>
        </w:rPr>
        <w:t xml:space="preserve"> “</w:t>
      </w:r>
      <w:r w:rsidR="00537D5D" w:rsidRPr="009807AE">
        <w:rPr>
          <w:rFonts w:ascii="Verdana" w:hAnsi="Verdana"/>
          <w:color w:val="000000"/>
          <w:sz w:val="20"/>
        </w:rPr>
        <w:t>And you use whips?</w:t>
      </w:r>
      <w:r>
        <w:rPr>
          <w:rFonts w:ascii="Verdana" w:hAnsi="Verdana"/>
          <w:color w:val="000000"/>
          <w:sz w:val="20"/>
        </w:rPr>
        <w:t>”</w:t>
      </w:r>
    </w:p>
    <w:p w14:paraId="561DE4B8"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Well, duh. Yes, we use whips.</w:t>
      </w:r>
      <w:r>
        <w:rPr>
          <w:rFonts w:ascii="Verdana" w:hAnsi="Verdana"/>
          <w:color w:val="000000"/>
          <w:sz w:val="20"/>
        </w:rPr>
        <w:t>”</w:t>
      </w:r>
    </w:p>
    <w:p w14:paraId="4576368E" w14:textId="4141C3BD"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537D5D" w:rsidRPr="009807AE">
        <w:rPr>
          <w:rFonts w:ascii="Verdana" w:hAnsi="Verdana"/>
          <w:color w:val="000000"/>
          <w:sz w:val="20"/>
        </w:rPr>
        <w:t>You do</w:t>
      </w:r>
      <w:r>
        <w:rPr>
          <w:rFonts w:ascii="Verdana" w:hAnsi="Verdana"/>
          <w:color w:val="000000"/>
          <w:sz w:val="20"/>
        </w:rPr>
        <w:t>n’t</w:t>
      </w:r>
      <w:r w:rsidR="00537D5D" w:rsidRPr="009807AE">
        <w:rPr>
          <w:rFonts w:ascii="Verdana" w:hAnsi="Verdana"/>
          <w:color w:val="000000"/>
          <w:sz w:val="20"/>
        </w:rPr>
        <w:t xml:space="preserve"> just throw everyone in a lake of burning sulfur and leave them there?</w:t>
      </w:r>
      <w:r>
        <w:rPr>
          <w:rFonts w:ascii="Verdana" w:hAnsi="Verdana"/>
          <w:color w:val="000000"/>
          <w:sz w:val="20"/>
        </w:rPr>
        <w:t>”</w:t>
      </w:r>
    </w:p>
    <w:p w14:paraId="1FF25777" w14:textId="2E68E081"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Not</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forever</w:t>
      </w:r>
      <w:r w:rsidR="007416BB">
        <w:rPr>
          <w:rStyle w:val="01Text"/>
          <w:rFonts w:ascii="Verdana" w:hAnsi="Verdana"/>
          <w:color w:val="000000"/>
          <w:sz w:val="20"/>
        </w:rPr>
        <w:t xml:space="preserve"> — </w:t>
      </w:r>
      <w:r w:rsidR="00537D5D" w:rsidRPr="009807AE">
        <w:rPr>
          <w:rFonts w:ascii="Verdana" w:hAnsi="Verdana"/>
          <w:color w:val="000000"/>
          <w:sz w:val="20"/>
        </w:rPr>
        <w:t>they</w:t>
      </w:r>
      <w:r>
        <w:rPr>
          <w:rFonts w:ascii="Verdana" w:hAnsi="Verdana"/>
          <w:color w:val="000000"/>
          <w:sz w:val="20"/>
        </w:rPr>
        <w:t>’d</w:t>
      </w:r>
      <w:r w:rsidR="00537D5D" w:rsidRPr="009807AE">
        <w:rPr>
          <w:rFonts w:ascii="Verdana" w:hAnsi="Verdana"/>
          <w:color w:val="000000"/>
          <w:sz w:val="20"/>
        </w:rPr>
        <w:t xml:space="preserve"> get used to it eventually, and we ca</w:t>
      </w:r>
      <w:r>
        <w:rPr>
          <w:rFonts w:ascii="Verdana" w:hAnsi="Verdana"/>
          <w:color w:val="000000"/>
          <w:sz w:val="20"/>
        </w:rPr>
        <w:t>n’t</w:t>
      </w:r>
      <w:r w:rsidR="00537D5D" w:rsidRPr="009807AE">
        <w:rPr>
          <w:rFonts w:ascii="Verdana" w:hAnsi="Verdana"/>
          <w:color w:val="000000"/>
          <w:sz w:val="20"/>
        </w:rPr>
        <w:t xml:space="preserve"> have that. Gotta break it up, ca</w:t>
      </w:r>
      <w:r>
        <w:rPr>
          <w:rFonts w:ascii="Verdana" w:hAnsi="Verdana"/>
          <w:color w:val="000000"/>
          <w:sz w:val="20"/>
        </w:rPr>
        <w:t>n’t</w:t>
      </w:r>
      <w:r w:rsidR="00537D5D" w:rsidRPr="009807AE">
        <w:rPr>
          <w:rFonts w:ascii="Verdana" w:hAnsi="Verdana"/>
          <w:color w:val="000000"/>
          <w:sz w:val="20"/>
        </w:rPr>
        <w:t xml:space="preserve"> ever let them think it</w:t>
      </w:r>
      <w:r>
        <w:rPr>
          <w:rFonts w:ascii="Verdana" w:hAnsi="Verdana"/>
          <w:color w:val="000000"/>
          <w:sz w:val="20"/>
        </w:rPr>
        <w:t>’s</w:t>
      </w:r>
      <w:r w:rsidR="00537D5D" w:rsidRPr="009807AE">
        <w:rPr>
          <w:rFonts w:ascii="Verdana" w:hAnsi="Verdana"/>
          <w:color w:val="000000"/>
          <w:sz w:val="20"/>
        </w:rPr>
        <w:t xml:space="preserve"> as bad as it can get; we want them to know it can</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always</w:t>
      </w:r>
      <w:r w:rsidR="00537D5D" w:rsidRPr="009807AE">
        <w:rPr>
          <w:rStyle w:val="01Text"/>
          <w:rFonts w:ascii="Verdana" w:hAnsi="Verdana"/>
          <w:color w:val="000000"/>
          <w:sz w:val="20"/>
        </w:rPr>
        <w:t xml:space="preserve"> </w:t>
      </w:r>
      <w:r w:rsidR="00537D5D" w:rsidRPr="009807AE">
        <w:rPr>
          <w:rFonts w:ascii="Verdana" w:hAnsi="Verdana"/>
          <w:color w:val="000000"/>
          <w:sz w:val="20"/>
        </w:rPr>
        <w:t xml:space="preserve">get worse. So we let </w:t>
      </w:r>
      <w:r>
        <w:rPr>
          <w:rFonts w:ascii="Verdana" w:hAnsi="Verdana"/>
          <w:color w:val="000000"/>
          <w:sz w:val="20"/>
        </w:rPr>
        <w:t>’</w:t>
      </w:r>
      <w:r w:rsidR="00537D5D" w:rsidRPr="009807AE">
        <w:rPr>
          <w:rFonts w:ascii="Verdana" w:hAnsi="Verdana"/>
          <w:color w:val="000000"/>
          <w:sz w:val="20"/>
        </w:rPr>
        <w:t xml:space="preserve">em stew in the brimstone for fifty or sixty years, then pull </w:t>
      </w:r>
      <w:r>
        <w:rPr>
          <w:rFonts w:ascii="Verdana" w:hAnsi="Verdana"/>
          <w:color w:val="000000"/>
          <w:sz w:val="20"/>
        </w:rPr>
        <w:t>’</w:t>
      </w:r>
      <w:r w:rsidR="00537D5D" w:rsidRPr="009807AE">
        <w:rPr>
          <w:rFonts w:ascii="Verdana" w:hAnsi="Verdana"/>
          <w:color w:val="000000"/>
          <w:sz w:val="20"/>
        </w:rPr>
        <w:t xml:space="preserve">em out and flog </w:t>
      </w:r>
      <w:r>
        <w:rPr>
          <w:rFonts w:ascii="Verdana" w:hAnsi="Verdana"/>
          <w:color w:val="000000"/>
          <w:sz w:val="20"/>
        </w:rPr>
        <w:t>’</w:t>
      </w:r>
      <w:r w:rsidR="00537D5D" w:rsidRPr="009807AE">
        <w:rPr>
          <w:rFonts w:ascii="Verdana" w:hAnsi="Verdana"/>
          <w:color w:val="000000"/>
          <w:sz w:val="20"/>
        </w:rPr>
        <w:t xml:space="preserve">em to ribbons, then maybe crush them under a millstone, or freeze </w:t>
      </w:r>
      <w:r>
        <w:rPr>
          <w:rFonts w:ascii="Verdana" w:hAnsi="Verdana"/>
          <w:color w:val="000000"/>
          <w:sz w:val="20"/>
        </w:rPr>
        <w:t>’</w:t>
      </w:r>
      <w:r w:rsidR="00537D5D" w:rsidRPr="009807AE">
        <w:rPr>
          <w:rFonts w:ascii="Verdana" w:hAnsi="Verdana"/>
          <w:color w:val="000000"/>
          <w:sz w:val="20"/>
        </w:rPr>
        <w:t xml:space="preserve">em in ice, or give </w:t>
      </w:r>
      <w:r>
        <w:rPr>
          <w:rFonts w:ascii="Verdana" w:hAnsi="Verdana"/>
          <w:color w:val="000000"/>
          <w:sz w:val="20"/>
        </w:rPr>
        <w:t>’</w:t>
      </w:r>
      <w:r w:rsidR="00537D5D" w:rsidRPr="009807AE">
        <w:rPr>
          <w:rFonts w:ascii="Verdana" w:hAnsi="Verdana"/>
          <w:color w:val="000000"/>
          <w:sz w:val="20"/>
        </w:rPr>
        <w:t>em another turn in the brimstone</w:t>
      </w:r>
      <w:r w:rsidR="007416BB">
        <w:rPr>
          <w:rFonts w:ascii="Verdana" w:hAnsi="Verdana"/>
          <w:color w:val="000000"/>
          <w:sz w:val="20"/>
        </w:rPr>
        <w:t xml:space="preserve"> — </w:t>
      </w:r>
      <w:r w:rsidR="00537D5D" w:rsidRPr="009807AE">
        <w:rPr>
          <w:rFonts w:ascii="Verdana" w:hAnsi="Verdana"/>
          <w:color w:val="000000"/>
          <w:sz w:val="20"/>
        </w:rPr>
        <w:t>we try to vary it, you know, not let it get into a rut where they know what</w:t>
      </w:r>
      <w:r>
        <w:rPr>
          <w:rFonts w:ascii="Verdana" w:hAnsi="Verdana"/>
          <w:color w:val="000000"/>
          <w:sz w:val="20"/>
        </w:rPr>
        <w:t>’s</w:t>
      </w:r>
      <w:r w:rsidR="00537D5D" w:rsidRPr="009807AE">
        <w:rPr>
          <w:rFonts w:ascii="Verdana" w:hAnsi="Verdana"/>
          <w:color w:val="000000"/>
          <w:sz w:val="20"/>
        </w:rPr>
        <w:t xml:space="preserve"> coming. Whips are a big part of the whole experience, gotta have </w:t>
      </w:r>
      <w:r>
        <w:rPr>
          <w:rFonts w:ascii="Verdana" w:hAnsi="Verdana"/>
          <w:color w:val="000000"/>
          <w:sz w:val="20"/>
        </w:rPr>
        <w:t>’</w:t>
      </w:r>
      <w:r w:rsidR="00537D5D" w:rsidRPr="009807AE">
        <w:rPr>
          <w:rFonts w:ascii="Verdana" w:hAnsi="Verdana"/>
          <w:color w:val="000000"/>
          <w:sz w:val="20"/>
        </w:rPr>
        <w:t>em if only for variety. And while they</w:t>
      </w:r>
      <w:r>
        <w:rPr>
          <w:rFonts w:ascii="Verdana" w:hAnsi="Verdana"/>
          <w:color w:val="000000"/>
          <w:sz w:val="20"/>
        </w:rPr>
        <w:t>’ll</w:t>
      </w:r>
      <w:r w:rsidR="00537D5D" w:rsidRPr="009807AE">
        <w:rPr>
          <w:rFonts w:ascii="Verdana" w:hAnsi="Verdana"/>
          <w:color w:val="000000"/>
          <w:sz w:val="20"/>
        </w:rPr>
        <w:t xml:space="preserve"> generally give a beating for a long time, they do</w:t>
      </w:r>
      <w:r>
        <w:rPr>
          <w:rFonts w:ascii="Verdana" w:hAnsi="Verdana"/>
          <w:color w:val="000000"/>
          <w:sz w:val="20"/>
        </w:rPr>
        <w:t>n’t</w:t>
      </w:r>
      <w:r w:rsidR="00537D5D" w:rsidRPr="009807AE">
        <w:rPr>
          <w:rFonts w:ascii="Verdana" w:hAnsi="Verdana"/>
          <w:color w:val="000000"/>
          <w:sz w:val="20"/>
        </w:rPr>
        <w:t xml:space="preserve"> last forever.</w:t>
      </w:r>
      <w:r>
        <w:rPr>
          <w:rFonts w:ascii="Verdana" w:hAnsi="Verdana"/>
          <w:color w:val="000000"/>
          <w:sz w:val="20"/>
        </w:rPr>
        <w:t>”</w:t>
      </w:r>
    </w:p>
    <w:p w14:paraId="5F145A31" w14:textId="6317B7C8"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Oh,</w:t>
      </w:r>
      <w:r>
        <w:rPr>
          <w:rFonts w:ascii="Verdana" w:hAnsi="Verdana"/>
          <w:color w:val="000000"/>
          <w:sz w:val="20"/>
        </w:rPr>
        <w:t xml:space="preserve">” </w:t>
      </w:r>
      <w:r w:rsidR="00537D5D" w:rsidRPr="009807AE">
        <w:rPr>
          <w:rFonts w:ascii="Verdana" w:hAnsi="Verdana"/>
          <w:color w:val="000000"/>
          <w:sz w:val="20"/>
        </w:rPr>
        <w:t>Angela said again, feeling a bit queasy.</w:t>
      </w:r>
    </w:p>
    <w:p w14:paraId="65A02C0B" w14:textId="69F7431B"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So it</w:t>
      </w:r>
      <w:r>
        <w:rPr>
          <w:rFonts w:ascii="Verdana" w:hAnsi="Verdana"/>
          <w:color w:val="000000"/>
          <w:sz w:val="20"/>
        </w:rPr>
        <w:t>’s</w:t>
      </w:r>
      <w:r w:rsidR="00537D5D" w:rsidRPr="009807AE">
        <w:rPr>
          <w:rFonts w:ascii="Verdana" w:hAnsi="Verdana"/>
          <w:color w:val="000000"/>
          <w:sz w:val="20"/>
        </w:rPr>
        <w:t xml:space="preserve"> my job to get whips to the torturers. Now, for a long time, that was pretty easy</w:t>
      </w:r>
      <w:r w:rsidR="007416BB">
        <w:rPr>
          <w:rFonts w:ascii="Verdana" w:hAnsi="Verdana"/>
          <w:color w:val="000000"/>
          <w:sz w:val="20"/>
        </w:rPr>
        <w:t xml:space="preserve"> — </w:t>
      </w:r>
      <w:r w:rsidR="00537D5D" w:rsidRPr="009807AE">
        <w:rPr>
          <w:rFonts w:ascii="Verdana" w:hAnsi="Verdana"/>
          <w:color w:val="000000"/>
          <w:sz w:val="20"/>
        </w:rPr>
        <w:t>you guys had whips all over the place, for beating on each other, or on horses, or on oxen, or whatever. But then you went and got civilized, and</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then</w:t>
      </w:r>
      <w:r w:rsidR="00537D5D" w:rsidRPr="009807AE">
        <w:rPr>
          <w:rStyle w:val="01Text"/>
          <w:rFonts w:ascii="Verdana" w:hAnsi="Verdana"/>
          <w:color w:val="000000"/>
          <w:sz w:val="20"/>
        </w:rPr>
        <w:t xml:space="preserve"> </w:t>
      </w:r>
      <w:r w:rsidR="00537D5D" w:rsidRPr="009807AE">
        <w:rPr>
          <w:rFonts w:ascii="Verdana" w:hAnsi="Verdana"/>
          <w:color w:val="000000"/>
          <w:sz w:val="20"/>
        </w:rPr>
        <w:t>you went and invented the automobile, and my job got so much harder you would</w:t>
      </w:r>
      <w:r>
        <w:rPr>
          <w:rFonts w:ascii="Verdana" w:hAnsi="Verdana"/>
          <w:color w:val="000000"/>
          <w:sz w:val="20"/>
        </w:rPr>
        <w:t>n’t</w:t>
      </w:r>
      <w:r w:rsidR="00537D5D" w:rsidRPr="009807AE">
        <w:rPr>
          <w:rFonts w:ascii="Verdana" w:hAnsi="Verdana"/>
          <w:color w:val="000000"/>
          <w:sz w:val="20"/>
        </w:rPr>
        <w:t xml:space="preserve"> believe it. I mean, I kept the last couple of buggy-whip manufacturers in business all by myself for a few years, stocking up</w:t>
      </w:r>
      <w:r w:rsidR="007416BB">
        <w:rPr>
          <w:rFonts w:ascii="Verdana" w:hAnsi="Verdana"/>
          <w:color w:val="000000"/>
          <w:sz w:val="20"/>
        </w:rPr>
        <w:t xml:space="preserve"> — </w:t>
      </w:r>
      <w:r w:rsidR="00537D5D" w:rsidRPr="009807AE">
        <w:rPr>
          <w:rFonts w:ascii="Verdana" w:hAnsi="Verdana"/>
          <w:color w:val="000000"/>
          <w:sz w:val="20"/>
        </w:rPr>
        <w:t>I was kind of hoping that this whole car thing was just a passing fad that would blow over in a couple of decades, but I could see it might take awhile, so I built up a good big reserve. Lasted me almost a century, even at the rate we wear the things out, but it</w:t>
      </w:r>
      <w:r>
        <w:rPr>
          <w:rFonts w:ascii="Verdana" w:hAnsi="Verdana"/>
          <w:color w:val="000000"/>
          <w:sz w:val="20"/>
        </w:rPr>
        <w:t>’s</w:t>
      </w:r>
      <w:r w:rsidR="00537D5D" w:rsidRPr="009807AE">
        <w:rPr>
          <w:rFonts w:ascii="Verdana" w:hAnsi="Verdana"/>
          <w:color w:val="000000"/>
          <w:sz w:val="20"/>
        </w:rPr>
        <w:t xml:space="preserve"> gone now, and your stupid horseless carriages are</w:t>
      </w:r>
      <w:r>
        <w:rPr>
          <w:rFonts w:ascii="Verdana" w:hAnsi="Verdana"/>
          <w:color w:val="000000"/>
          <w:sz w:val="20"/>
        </w:rPr>
        <w:t>n’t</w:t>
      </w:r>
      <w:r w:rsidR="00537D5D" w:rsidRPr="009807AE">
        <w:rPr>
          <w:rFonts w:ascii="Verdana" w:hAnsi="Verdana"/>
          <w:color w:val="000000"/>
          <w:sz w:val="20"/>
        </w:rPr>
        <w:t xml:space="preserve">, so </w:t>
      </w:r>
      <w:r>
        <w:rPr>
          <w:rFonts w:ascii="Verdana" w:hAnsi="Verdana"/>
          <w:color w:val="000000"/>
          <w:sz w:val="20"/>
        </w:rPr>
        <w:t>I’m</w:t>
      </w:r>
      <w:r w:rsidR="00537D5D" w:rsidRPr="009807AE">
        <w:rPr>
          <w:rFonts w:ascii="Verdana" w:hAnsi="Verdana"/>
          <w:color w:val="000000"/>
          <w:sz w:val="20"/>
        </w:rPr>
        <w:t xml:space="preserve"> back, and places like this are about the best place I can find to buy whips.</w:t>
      </w:r>
      <w:r>
        <w:rPr>
          <w:rFonts w:ascii="Verdana" w:hAnsi="Verdana"/>
          <w:color w:val="000000"/>
          <w:sz w:val="20"/>
        </w:rPr>
        <w:t>”</w:t>
      </w:r>
    </w:p>
    <w:p w14:paraId="7B439074"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What about tack shops?</w:t>
      </w:r>
      <w:r>
        <w:rPr>
          <w:rFonts w:ascii="Verdana" w:hAnsi="Verdana"/>
          <w:color w:val="000000"/>
          <w:sz w:val="20"/>
        </w:rPr>
        <w:t>”</w:t>
      </w:r>
    </w:p>
    <w:p w14:paraId="12369E45" w14:textId="309C2A10"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Most of them, all they have is those wimpy little things, or the longe stuff that</w:t>
      </w:r>
      <w:r>
        <w:rPr>
          <w:rFonts w:ascii="Verdana" w:hAnsi="Verdana"/>
          <w:color w:val="000000"/>
          <w:sz w:val="20"/>
        </w:rPr>
        <w:t>’s</w:t>
      </w:r>
      <w:r w:rsidR="00537D5D" w:rsidRPr="009807AE">
        <w:rPr>
          <w:rFonts w:ascii="Verdana" w:hAnsi="Verdana"/>
          <w:color w:val="000000"/>
          <w:sz w:val="20"/>
        </w:rPr>
        <w:t xml:space="preserve"> too stiff; I need something flexible with some</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reach</w:t>
      </w:r>
      <w:r w:rsidR="00537D5D" w:rsidRPr="009807AE">
        <w:rPr>
          <w:rFonts w:ascii="Verdana" w:hAnsi="Verdana"/>
          <w:color w:val="000000"/>
          <w:sz w:val="20"/>
        </w:rPr>
        <w:t>. It</w:t>
      </w:r>
      <w:r>
        <w:rPr>
          <w:rFonts w:ascii="Verdana" w:hAnsi="Verdana"/>
          <w:color w:val="000000"/>
          <w:sz w:val="20"/>
        </w:rPr>
        <w:t>’s</w:t>
      </w:r>
      <w:r w:rsidR="00537D5D" w:rsidRPr="009807AE">
        <w:rPr>
          <w:rFonts w:ascii="Verdana" w:hAnsi="Verdana"/>
          <w:color w:val="000000"/>
          <w:sz w:val="20"/>
        </w:rPr>
        <w:t xml:space="preserve"> you or the rodeo supply guys, and frankly, you</w:t>
      </w:r>
      <w:r>
        <w:rPr>
          <w:rFonts w:ascii="Verdana" w:hAnsi="Verdana"/>
          <w:color w:val="000000"/>
          <w:sz w:val="20"/>
        </w:rPr>
        <w:t>’re</w:t>
      </w:r>
      <w:r w:rsidR="00537D5D" w:rsidRPr="009807AE">
        <w:rPr>
          <w:rFonts w:ascii="Verdana" w:hAnsi="Verdana"/>
          <w:color w:val="000000"/>
          <w:sz w:val="20"/>
        </w:rPr>
        <w:t xml:space="preserve"> cheaper.</w:t>
      </w:r>
      <w:r>
        <w:rPr>
          <w:rFonts w:ascii="Verdana" w:hAnsi="Verdana"/>
          <w:color w:val="000000"/>
          <w:sz w:val="20"/>
        </w:rPr>
        <w:t xml:space="preserve">” </w:t>
      </w:r>
      <w:r w:rsidR="00537D5D" w:rsidRPr="009807AE">
        <w:rPr>
          <w:rFonts w:ascii="Verdana" w:hAnsi="Verdana"/>
          <w:color w:val="000000"/>
          <w:sz w:val="20"/>
        </w:rPr>
        <w:t>He sighed.</w:t>
      </w:r>
      <w:r>
        <w:rPr>
          <w:rFonts w:ascii="Verdana" w:hAnsi="Verdana"/>
          <w:color w:val="000000"/>
          <w:sz w:val="20"/>
        </w:rPr>
        <w:t xml:space="preserve"> “</w:t>
      </w:r>
      <w:r w:rsidR="00537D5D" w:rsidRPr="009807AE">
        <w:rPr>
          <w:rFonts w:ascii="Verdana" w:hAnsi="Verdana"/>
          <w:color w:val="000000"/>
          <w:sz w:val="20"/>
        </w:rPr>
        <w:t>You know, I really thought for awhile that when you guys realized how dangerous automobiles are, you</w:t>
      </w:r>
      <w:r>
        <w:rPr>
          <w:rFonts w:ascii="Verdana" w:hAnsi="Verdana"/>
          <w:color w:val="000000"/>
          <w:sz w:val="20"/>
        </w:rPr>
        <w:t>’d</w:t>
      </w:r>
      <w:r w:rsidR="00537D5D" w:rsidRPr="009807AE">
        <w:rPr>
          <w:rFonts w:ascii="Verdana" w:hAnsi="Verdana"/>
          <w:color w:val="000000"/>
          <w:sz w:val="20"/>
        </w:rPr>
        <w:t xml:space="preserve"> give them up.</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Thousands</w:t>
      </w:r>
      <w:r w:rsidR="00537D5D" w:rsidRPr="009807AE">
        <w:rPr>
          <w:rStyle w:val="01Text"/>
          <w:rFonts w:ascii="Verdana" w:hAnsi="Verdana"/>
          <w:color w:val="000000"/>
          <w:sz w:val="20"/>
        </w:rPr>
        <w:t xml:space="preserve"> </w:t>
      </w:r>
      <w:r w:rsidR="00537D5D" w:rsidRPr="009807AE">
        <w:rPr>
          <w:rFonts w:ascii="Verdana" w:hAnsi="Verdana"/>
          <w:color w:val="000000"/>
          <w:sz w:val="20"/>
        </w:rPr>
        <w:t>dead every year,</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tens</w:t>
      </w:r>
      <w:r w:rsidR="00537D5D" w:rsidRPr="009807AE">
        <w:rPr>
          <w:rStyle w:val="01Text"/>
          <w:rFonts w:ascii="Verdana" w:hAnsi="Verdana"/>
          <w:color w:val="000000"/>
          <w:sz w:val="20"/>
        </w:rPr>
        <w:t xml:space="preserve"> </w:t>
      </w:r>
      <w:r w:rsidR="00537D5D" w:rsidRPr="009807AE">
        <w:rPr>
          <w:rFonts w:ascii="Verdana" w:hAnsi="Verdana"/>
          <w:color w:val="000000"/>
          <w:sz w:val="20"/>
        </w:rPr>
        <w:t>of thousands, but no, you keep on driving. Gory movies in driver</w:t>
      </w:r>
      <w:r>
        <w:rPr>
          <w:rFonts w:ascii="Verdana" w:hAnsi="Verdana"/>
          <w:color w:val="000000"/>
          <w:sz w:val="20"/>
        </w:rPr>
        <w:t>’s</w:t>
      </w:r>
      <w:r w:rsidR="00537D5D" w:rsidRPr="009807AE">
        <w:rPr>
          <w:rFonts w:ascii="Verdana" w:hAnsi="Verdana"/>
          <w:color w:val="000000"/>
          <w:sz w:val="20"/>
        </w:rPr>
        <w:t xml:space="preserve"> ed class did</w:t>
      </w:r>
      <w:r>
        <w:rPr>
          <w:rFonts w:ascii="Verdana" w:hAnsi="Verdana"/>
          <w:color w:val="000000"/>
          <w:sz w:val="20"/>
        </w:rPr>
        <w:t>n’t</w:t>
      </w:r>
      <w:r w:rsidR="00537D5D" w:rsidRPr="009807AE">
        <w:rPr>
          <w:rFonts w:ascii="Verdana" w:hAnsi="Verdana"/>
          <w:color w:val="000000"/>
          <w:sz w:val="20"/>
        </w:rPr>
        <w:t xml:space="preserve"> do squat; Ralph Nader</w:t>
      </w:r>
      <w:r>
        <w:rPr>
          <w:rFonts w:ascii="Verdana" w:hAnsi="Verdana"/>
          <w:color w:val="000000"/>
          <w:sz w:val="20"/>
        </w:rPr>
        <w:t>’s</w:t>
      </w:r>
      <w:r w:rsidR="00537D5D" w:rsidRPr="009807AE">
        <w:rPr>
          <w:rFonts w:ascii="Verdana" w:hAnsi="Verdana"/>
          <w:color w:val="000000"/>
          <w:sz w:val="20"/>
        </w:rPr>
        <w:t xml:space="preserve"> scare stories just got you to make the damned things</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safer</w:t>
      </w:r>
      <w:r w:rsidR="00537D5D" w:rsidRPr="009807AE">
        <w:rPr>
          <w:rFonts w:ascii="Verdana" w:hAnsi="Verdana"/>
          <w:color w:val="000000"/>
          <w:sz w:val="20"/>
        </w:rPr>
        <w:t>, not give them up. The Arab oil embargo</w:t>
      </w:r>
      <w:r w:rsidR="007416BB">
        <w:rPr>
          <w:rFonts w:ascii="Verdana" w:hAnsi="Verdana"/>
          <w:color w:val="000000"/>
          <w:sz w:val="20"/>
        </w:rPr>
        <w:t xml:space="preserve"> — </w:t>
      </w:r>
      <w:r w:rsidR="00537D5D" w:rsidRPr="009807AE">
        <w:rPr>
          <w:rFonts w:ascii="Verdana" w:hAnsi="Verdana"/>
          <w:color w:val="000000"/>
          <w:sz w:val="20"/>
        </w:rPr>
        <w:t>when that did</w:t>
      </w:r>
      <w:r>
        <w:rPr>
          <w:rFonts w:ascii="Verdana" w:hAnsi="Verdana"/>
          <w:color w:val="000000"/>
          <w:sz w:val="20"/>
        </w:rPr>
        <w:t>n’t</w:t>
      </w:r>
      <w:r w:rsidR="00537D5D" w:rsidRPr="009807AE">
        <w:rPr>
          <w:rFonts w:ascii="Verdana" w:hAnsi="Verdana"/>
          <w:color w:val="000000"/>
          <w:sz w:val="20"/>
        </w:rPr>
        <w:t xml:space="preserve"> work, we gave up. Nothing short of divine intervention</w:t>
      </w:r>
      <w:r>
        <w:rPr>
          <w:rFonts w:ascii="Verdana" w:hAnsi="Verdana"/>
          <w:color w:val="000000"/>
          <w:sz w:val="20"/>
        </w:rPr>
        <w:t>’s</w:t>
      </w:r>
      <w:r w:rsidR="00537D5D" w:rsidRPr="009807AE">
        <w:rPr>
          <w:rFonts w:ascii="Verdana" w:hAnsi="Verdana"/>
          <w:color w:val="000000"/>
          <w:sz w:val="20"/>
        </w:rPr>
        <w:t xml:space="preserve"> gonna get you out of the driver</w:t>
      </w:r>
      <w:r>
        <w:rPr>
          <w:rFonts w:ascii="Verdana" w:hAnsi="Verdana"/>
          <w:color w:val="000000"/>
          <w:sz w:val="20"/>
        </w:rPr>
        <w:t>’s</w:t>
      </w:r>
      <w:r w:rsidR="00537D5D" w:rsidRPr="009807AE">
        <w:rPr>
          <w:rFonts w:ascii="Verdana" w:hAnsi="Verdana"/>
          <w:color w:val="000000"/>
          <w:sz w:val="20"/>
        </w:rPr>
        <w:t xml:space="preserve"> seat, we see that now, which means buggy whips are</w:t>
      </w:r>
      <w:r>
        <w:rPr>
          <w:rFonts w:ascii="Verdana" w:hAnsi="Verdana"/>
          <w:color w:val="000000"/>
          <w:sz w:val="20"/>
        </w:rPr>
        <w:t>n’t</w:t>
      </w:r>
      <w:r w:rsidR="00537D5D" w:rsidRPr="009807AE">
        <w:rPr>
          <w:rFonts w:ascii="Verdana" w:hAnsi="Verdana"/>
          <w:color w:val="000000"/>
          <w:sz w:val="20"/>
        </w:rPr>
        <w:t xml:space="preserve"> coming back.</w:t>
      </w:r>
      <w:r>
        <w:rPr>
          <w:rFonts w:ascii="Verdana" w:hAnsi="Verdana"/>
          <w:color w:val="000000"/>
          <w:sz w:val="20"/>
        </w:rPr>
        <w:t>”</w:t>
      </w:r>
    </w:p>
    <w:p w14:paraId="5F81764C"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You wanted us to give up our cars?</w:t>
      </w:r>
      <w:r>
        <w:rPr>
          <w:rFonts w:ascii="Verdana" w:hAnsi="Verdana"/>
          <w:color w:val="000000"/>
          <w:sz w:val="20"/>
        </w:rPr>
        <w:t>”</w:t>
      </w:r>
    </w:p>
    <w:p w14:paraId="274AB61D"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Well,</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I</w:t>
      </w:r>
      <w:r w:rsidR="00537D5D" w:rsidRPr="009807AE">
        <w:rPr>
          <w:rStyle w:val="01Text"/>
          <w:rFonts w:ascii="Verdana" w:hAnsi="Verdana"/>
          <w:color w:val="000000"/>
          <w:sz w:val="20"/>
        </w:rPr>
        <w:t xml:space="preserve"> </w:t>
      </w:r>
      <w:r w:rsidR="00537D5D" w:rsidRPr="009807AE">
        <w:rPr>
          <w:rFonts w:ascii="Verdana" w:hAnsi="Verdana"/>
          <w:color w:val="000000"/>
          <w:sz w:val="20"/>
        </w:rPr>
        <w:t>did,</w:t>
      </w:r>
      <w:r>
        <w:rPr>
          <w:rFonts w:ascii="Verdana" w:hAnsi="Verdana"/>
          <w:color w:val="000000"/>
          <w:sz w:val="20"/>
        </w:rPr>
        <w:t xml:space="preserve">” </w:t>
      </w:r>
      <w:r w:rsidR="00537D5D" w:rsidRPr="009807AE">
        <w:rPr>
          <w:rFonts w:ascii="Verdana" w:hAnsi="Verdana"/>
          <w:color w:val="000000"/>
          <w:sz w:val="20"/>
        </w:rPr>
        <w:t>Lorifer said,</w:t>
      </w:r>
      <w:r>
        <w:rPr>
          <w:rFonts w:ascii="Verdana" w:hAnsi="Verdana"/>
          <w:color w:val="000000"/>
          <w:sz w:val="20"/>
        </w:rPr>
        <w:t xml:space="preserve"> “</w:t>
      </w:r>
      <w:r w:rsidR="00537D5D" w:rsidRPr="009807AE">
        <w:rPr>
          <w:rFonts w:ascii="Verdana" w:hAnsi="Verdana"/>
          <w:color w:val="000000"/>
          <w:sz w:val="20"/>
        </w:rPr>
        <w:t>and some of the others. The lust guys were all in favor of keeping them; the theft department, too. Upper management kind of seesawed.</w:t>
      </w:r>
      <w:r>
        <w:rPr>
          <w:rFonts w:ascii="Verdana" w:hAnsi="Verdana"/>
          <w:color w:val="000000"/>
          <w:sz w:val="20"/>
        </w:rPr>
        <w:t>”</w:t>
      </w:r>
    </w:p>
    <w:p w14:paraId="4837F6C8" w14:textId="7B785A11"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Um.</w:t>
      </w:r>
      <w:r>
        <w:rPr>
          <w:rFonts w:ascii="Verdana" w:hAnsi="Verdana"/>
          <w:color w:val="000000"/>
          <w:sz w:val="20"/>
        </w:rPr>
        <w:t xml:space="preserve">” </w:t>
      </w:r>
      <w:r w:rsidR="00537D5D" w:rsidRPr="009807AE">
        <w:rPr>
          <w:rFonts w:ascii="Verdana" w:hAnsi="Verdana"/>
          <w:color w:val="000000"/>
          <w:sz w:val="20"/>
        </w:rPr>
        <w:t>Angela blinked.</w:t>
      </w:r>
      <w:r>
        <w:rPr>
          <w:rFonts w:ascii="Verdana" w:hAnsi="Verdana"/>
          <w:color w:val="000000"/>
          <w:sz w:val="20"/>
        </w:rPr>
        <w:t xml:space="preserve"> “</w:t>
      </w:r>
      <w:r w:rsidR="00537D5D" w:rsidRPr="009807AE">
        <w:rPr>
          <w:rFonts w:ascii="Verdana" w:hAnsi="Verdana"/>
          <w:color w:val="000000"/>
          <w:sz w:val="20"/>
        </w:rPr>
        <w:t>So okay, you want whips</w:t>
      </w:r>
      <w:r w:rsidR="007416BB">
        <w:rPr>
          <w:rFonts w:ascii="Verdana" w:hAnsi="Verdana"/>
          <w:color w:val="000000"/>
          <w:sz w:val="20"/>
        </w:rPr>
        <w:t xml:space="preserve"> — </w:t>
      </w:r>
      <w:r w:rsidR="00537D5D" w:rsidRPr="009807AE">
        <w:rPr>
          <w:rFonts w:ascii="Verdana" w:hAnsi="Verdana"/>
          <w:color w:val="000000"/>
          <w:sz w:val="20"/>
        </w:rPr>
        <w:t>why not order them wholesale? Why come to</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me</w:t>
      </w:r>
      <w:r w:rsidR="00537D5D" w:rsidRPr="009807AE">
        <w:rPr>
          <w:rFonts w:ascii="Verdana" w:hAnsi="Verdana"/>
          <w:color w:val="000000"/>
          <w:sz w:val="20"/>
        </w:rPr>
        <w:t>?</w:t>
      </w:r>
      <w:r>
        <w:rPr>
          <w:rFonts w:ascii="Verdana" w:hAnsi="Verdana"/>
          <w:color w:val="000000"/>
          <w:sz w:val="20"/>
        </w:rPr>
        <w:t>”</w:t>
      </w:r>
    </w:p>
    <w:p w14:paraId="643180C1"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Because of the terms,</w:t>
      </w:r>
      <w:r>
        <w:rPr>
          <w:rFonts w:ascii="Verdana" w:hAnsi="Verdana"/>
          <w:color w:val="000000"/>
          <w:sz w:val="20"/>
        </w:rPr>
        <w:t xml:space="preserve">” </w:t>
      </w:r>
      <w:r w:rsidR="00537D5D" w:rsidRPr="009807AE">
        <w:rPr>
          <w:rFonts w:ascii="Verdana" w:hAnsi="Verdana"/>
          <w:color w:val="000000"/>
          <w:sz w:val="20"/>
        </w:rPr>
        <w:t>Lorifer said.</w:t>
      </w:r>
      <w:r>
        <w:rPr>
          <w:rFonts w:ascii="Verdana" w:hAnsi="Verdana"/>
          <w:color w:val="000000"/>
          <w:sz w:val="20"/>
        </w:rPr>
        <w:t xml:space="preserve"> “</w:t>
      </w:r>
      <w:r w:rsidR="00537D5D" w:rsidRPr="009807AE">
        <w:rPr>
          <w:rFonts w:ascii="Verdana" w:hAnsi="Verdana"/>
          <w:color w:val="000000"/>
          <w:sz w:val="20"/>
        </w:rPr>
        <w:t>Because we deal in souls.</w:t>
      </w:r>
      <w:r>
        <w:rPr>
          <w:rFonts w:ascii="Verdana" w:hAnsi="Verdana"/>
          <w:color w:val="000000"/>
          <w:sz w:val="20"/>
        </w:rPr>
        <w:t>”</w:t>
      </w:r>
    </w:p>
    <w:p w14:paraId="65AB5446"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What?</w:t>
      </w:r>
      <w:r>
        <w:rPr>
          <w:rFonts w:ascii="Verdana" w:hAnsi="Verdana"/>
          <w:color w:val="000000"/>
          <w:sz w:val="20"/>
        </w:rPr>
        <w:t>”</w:t>
      </w:r>
    </w:p>
    <w:p w14:paraId="67356A07" w14:textId="2D9A0218"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We can only make deals with people with souls. That</w:t>
      </w:r>
      <w:r>
        <w:rPr>
          <w:rFonts w:ascii="Verdana" w:hAnsi="Verdana"/>
          <w:color w:val="000000"/>
          <w:sz w:val="20"/>
        </w:rPr>
        <w:t>’s</w:t>
      </w:r>
      <w:r w:rsidR="00537D5D" w:rsidRPr="009807AE">
        <w:rPr>
          <w:rFonts w:ascii="Verdana" w:hAnsi="Verdana"/>
          <w:color w:val="000000"/>
          <w:sz w:val="20"/>
        </w:rPr>
        <w:t xml:space="preserve"> the rule. Even if we are</w:t>
      </w:r>
      <w:r>
        <w:rPr>
          <w:rFonts w:ascii="Verdana" w:hAnsi="Verdana"/>
          <w:color w:val="000000"/>
          <w:sz w:val="20"/>
        </w:rPr>
        <w:t>n’t</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buying</w:t>
      </w:r>
      <w:r w:rsidR="00537D5D" w:rsidRPr="009807AE">
        <w:rPr>
          <w:rStyle w:val="01Text"/>
          <w:rFonts w:ascii="Verdana" w:hAnsi="Verdana"/>
          <w:color w:val="000000"/>
          <w:sz w:val="20"/>
        </w:rPr>
        <w:t xml:space="preserve"> </w:t>
      </w:r>
      <w:r w:rsidR="00537D5D" w:rsidRPr="009807AE">
        <w:rPr>
          <w:rFonts w:ascii="Verdana" w:hAnsi="Verdana"/>
          <w:color w:val="000000"/>
          <w:sz w:val="20"/>
        </w:rPr>
        <w:t>someone</w:t>
      </w:r>
      <w:r>
        <w:rPr>
          <w:rFonts w:ascii="Verdana" w:hAnsi="Verdana"/>
          <w:color w:val="000000"/>
          <w:sz w:val="20"/>
        </w:rPr>
        <w:t>’s</w:t>
      </w:r>
      <w:r w:rsidR="00537D5D" w:rsidRPr="009807AE">
        <w:rPr>
          <w:rFonts w:ascii="Verdana" w:hAnsi="Verdana"/>
          <w:color w:val="000000"/>
          <w:sz w:val="20"/>
        </w:rPr>
        <w:t xml:space="preserve"> soul, we are</w:t>
      </w:r>
      <w:r>
        <w:rPr>
          <w:rFonts w:ascii="Verdana" w:hAnsi="Verdana"/>
          <w:color w:val="000000"/>
          <w:sz w:val="20"/>
        </w:rPr>
        <w:t>n’t</w:t>
      </w:r>
      <w:r w:rsidR="00537D5D" w:rsidRPr="009807AE">
        <w:rPr>
          <w:rFonts w:ascii="Verdana" w:hAnsi="Verdana"/>
          <w:color w:val="000000"/>
          <w:sz w:val="20"/>
        </w:rPr>
        <w:t xml:space="preserve"> allowed to deal with anyone who has</w:t>
      </w:r>
      <w:r>
        <w:rPr>
          <w:rFonts w:ascii="Verdana" w:hAnsi="Verdana"/>
          <w:color w:val="000000"/>
          <w:sz w:val="20"/>
        </w:rPr>
        <w:t>n’t</w:t>
      </w:r>
      <w:r w:rsidR="00537D5D" w:rsidRPr="009807AE">
        <w:rPr>
          <w:rFonts w:ascii="Verdana" w:hAnsi="Verdana"/>
          <w:color w:val="000000"/>
          <w:sz w:val="20"/>
        </w:rPr>
        <w:t xml:space="preserve"> got one. Our bargains all require swearing on one</w:t>
      </w:r>
      <w:r>
        <w:rPr>
          <w:rFonts w:ascii="Verdana" w:hAnsi="Verdana"/>
          <w:color w:val="000000"/>
          <w:sz w:val="20"/>
        </w:rPr>
        <w:t>’s</w:t>
      </w:r>
      <w:r w:rsidR="00537D5D" w:rsidRPr="009807AE">
        <w:rPr>
          <w:rFonts w:ascii="Verdana" w:hAnsi="Verdana"/>
          <w:color w:val="000000"/>
          <w:sz w:val="20"/>
        </w:rPr>
        <w:t xml:space="preserve"> soul to be binding</w:t>
      </w:r>
      <w:r w:rsidR="007416BB">
        <w:rPr>
          <w:rFonts w:ascii="Verdana" w:hAnsi="Verdana"/>
          <w:color w:val="000000"/>
          <w:sz w:val="20"/>
        </w:rPr>
        <w:t xml:space="preserve"> — </w:t>
      </w:r>
      <w:r w:rsidR="00537D5D" w:rsidRPr="009807AE">
        <w:rPr>
          <w:rFonts w:ascii="Verdana" w:hAnsi="Verdana"/>
          <w:color w:val="000000"/>
          <w:sz w:val="20"/>
        </w:rPr>
        <w:t>signatures are</w:t>
      </w:r>
      <w:r>
        <w:rPr>
          <w:rFonts w:ascii="Verdana" w:hAnsi="Verdana"/>
          <w:color w:val="000000"/>
          <w:sz w:val="20"/>
        </w:rPr>
        <w:t>n’t</w:t>
      </w:r>
      <w:r w:rsidR="00537D5D" w:rsidRPr="009807AE">
        <w:rPr>
          <w:rFonts w:ascii="Verdana" w:hAnsi="Verdana"/>
          <w:color w:val="000000"/>
          <w:sz w:val="20"/>
        </w:rPr>
        <w:t xml:space="preserve"> enough, even when they</w:t>
      </w:r>
      <w:r>
        <w:rPr>
          <w:rFonts w:ascii="Verdana" w:hAnsi="Verdana"/>
          <w:color w:val="000000"/>
          <w:sz w:val="20"/>
        </w:rPr>
        <w:t>’re</w:t>
      </w:r>
      <w:r w:rsidR="00537D5D" w:rsidRPr="009807AE">
        <w:rPr>
          <w:rFonts w:ascii="Verdana" w:hAnsi="Verdana"/>
          <w:color w:val="000000"/>
          <w:sz w:val="20"/>
        </w:rPr>
        <w:t xml:space="preserve"> signed in blood. No soul, no hellish business.</w:t>
      </w:r>
      <w:r>
        <w:rPr>
          <w:rFonts w:ascii="Verdana" w:hAnsi="Verdana"/>
          <w:color w:val="000000"/>
          <w:sz w:val="20"/>
        </w:rPr>
        <w:t>”</w:t>
      </w:r>
    </w:p>
    <w:p w14:paraId="10F3A172" w14:textId="02649EA8"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You</w:t>
      </w:r>
      <w:r>
        <w:rPr>
          <w:rFonts w:ascii="Verdana" w:hAnsi="Verdana"/>
          <w:color w:val="000000"/>
          <w:sz w:val="20"/>
        </w:rPr>
        <w:t>’re</w:t>
      </w:r>
      <w:r w:rsidR="00537D5D" w:rsidRPr="009807AE">
        <w:rPr>
          <w:rFonts w:ascii="Verdana" w:hAnsi="Verdana"/>
          <w:color w:val="000000"/>
          <w:sz w:val="20"/>
        </w:rPr>
        <w:t xml:space="preserve"> saying that whip manufacturers do</w:t>
      </w:r>
      <w:r>
        <w:rPr>
          <w:rFonts w:ascii="Verdana" w:hAnsi="Verdana"/>
          <w:color w:val="000000"/>
          <w:sz w:val="20"/>
        </w:rPr>
        <w:t>n’t</w:t>
      </w:r>
      <w:r w:rsidR="00537D5D" w:rsidRPr="009807AE">
        <w:rPr>
          <w:rFonts w:ascii="Verdana" w:hAnsi="Verdana"/>
          <w:color w:val="000000"/>
          <w:sz w:val="20"/>
        </w:rPr>
        <w:t xml:space="preserve"> have souls?</w:t>
      </w:r>
      <w:r>
        <w:rPr>
          <w:rFonts w:ascii="Verdana" w:hAnsi="Verdana"/>
          <w:color w:val="000000"/>
          <w:sz w:val="20"/>
        </w:rPr>
        <w:t>”</w:t>
      </w:r>
    </w:p>
    <w:p w14:paraId="2C4753F8" w14:textId="5E87717A"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Angela, baby, whip manufacturers are</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corporations</w:t>
      </w:r>
      <w:r w:rsidR="00537D5D" w:rsidRPr="009807AE">
        <w:rPr>
          <w:rFonts w:ascii="Verdana" w:hAnsi="Verdana"/>
          <w:color w:val="000000"/>
          <w:sz w:val="20"/>
        </w:rPr>
        <w:t>. Corporations are soulless; everyone knows that. We ca</w:t>
      </w:r>
      <w:r>
        <w:rPr>
          <w:rFonts w:ascii="Verdana" w:hAnsi="Verdana"/>
          <w:color w:val="000000"/>
          <w:sz w:val="20"/>
        </w:rPr>
        <w:t>n’t</w:t>
      </w:r>
      <w:r w:rsidR="00537D5D" w:rsidRPr="009807AE">
        <w:rPr>
          <w:rFonts w:ascii="Verdana" w:hAnsi="Verdana"/>
          <w:color w:val="000000"/>
          <w:sz w:val="20"/>
        </w:rPr>
        <w:t xml:space="preserve"> buy from corporations. Gotta stick to sole proprietorships</w:t>
      </w:r>
      <w:r w:rsidR="007416BB">
        <w:rPr>
          <w:rFonts w:ascii="Verdana" w:hAnsi="Verdana"/>
          <w:color w:val="000000"/>
          <w:sz w:val="20"/>
        </w:rPr>
        <w:t xml:space="preserve"> — </w:t>
      </w:r>
      <w:r w:rsidR="00537D5D" w:rsidRPr="009807AE">
        <w:rPr>
          <w:rFonts w:ascii="Verdana" w:hAnsi="Verdana"/>
          <w:color w:val="000000"/>
          <w:sz w:val="20"/>
        </w:rPr>
        <w:t>which is getting harder all the time, even for hardware stores.</w:t>
      </w:r>
      <w:r>
        <w:rPr>
          <w:rFonts w:ascii="Verdana" w:hAnsi="Verdana"/>
          <w:color w:val="000000"/>
          <w:sz w:val="20"/>
        </w:rPr>
        <w:t>”</w:t>
      </w:r>
    </w:p>
    <w:p w14:paraId="3E660EEA"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So I... oh.</w:t>
      </w:r>
      <w:r>
        <w:rPr>
          <w:rFonts w:ascii="Verdana" w:hAnsi="Verdana"/>
          <w:color w:val="000000"/>
          <w:sz w:val="20"/>
        </w:rPr>
        <w:t>”</w:t>
      </w:r>
    </w:p>
    <w:p w14:paraId="621007C2" w14:textId="066AE46B"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Yeah, it was</w:t>
      </w:r>
      <w:r>
        <w:rPr>
          <w:rFonts w:ascii="Verdana" w:hAnsi="Verdana"/>
          <w:color w:val="000000"/>
          <w:sz w:val="20"/>
        </w:rPr>
        <w:t>n’t</w:t>
      </w:r>
      <w:r w:rsidR="00537D5D" w:rsidRPr="009807AE">
        <w:rPr>
          <w:rFonts w:ascii="Verdana" w:hAnsi="Verdana"/>
          <w:color w:val="000000"/>
          <w:sz w:val="20"/>
        </w:rPr>
        <w:t xml:space="preserve"> just chance that I walked in here when you had the place to yourself. Nice </w:t>
      </w:r>
      <w:r>
        <w:rPr>
          <w:rFonts w:ascii="Verdana" w:hAnsi="Verdana"/>
          <w:color w:val="000000"/>
          <w:sz w:val="20"/>
        </w:rPr>
        <w:t>’</w:t>
      </w:r>
      <w:r w:rsidR="00537D5D" w:rsidRPr="009807AE">
        <w:rPr>
          <w:rFonts w:ascii="Verdana" w:hAnsi="Verdana"/>
          <w:color w:val="000000"/>
          <w:sz w:val="20"/>
        </w:rPr>
        <w:t>n</w:t>
      </w:r>
      <w:r>
        <w:rPr>
          <w:rFonts w:ascii="Verdana" w:hAnsi="Verdana"/>
          <w:color w:val="000000"/>
          <w:sz w:val="20"/>
        </w:rPr>
        <w:t>’</w:t>
      </w:r>
      <w:r w:rsidR="00537D5D" w:rsidRPr="009807AE">
        <w:rPr>
          <w:rFonts w:ascii="Verdana" w:hAnsi="Verdana"/>
          <w:color w:val="000000"/>
          <w:sz w:val="20"/>
        </w:rPr>
        <w:t xml:space="preserve"> Knotty Leather Goods, Angela Christian, sole proprietor and general manager. Sorry for what we did to Bruce, I had to call in a favor from one of the Asmodeus boys, but he</w:t>
      </w:r>
      <w:r>
        <w:rPr>
          <w:rFonts w:ascii="Verdana" w:hAnsi="Verdana"/>
          <w:color w:val="000000"/>
          <w:sz w:val="20"/>
        </w:rPr>
        <w:t>’ll</w:t>
      </w:r>
      <w:r w:rsidR="00537D5D" w:rsidRPr="009807AE">
        <w:rPr>
          <w:rFonts w:ascii="Verdana" w:hAnsi="Verdana"/>
          <w:color w:val="000000"/>
          <w:sz w:val="20"/>
        </w:rPr>
        <w:t xml:space="preserve"> be fine by Friday, I promise.</w:t>
      </w:r>
      <w:r>
        <w:rPr>
          <w:rFonts w:ascii="Verdana" w:hAnsi="Verdana"/>
          <w:color w:val="000000"/>
          <w:sz w:val="20"/>
        </w:rPr>
        <w:t>”</w:t>
      </w:r>
    </w:p>
    <w:p w14:paraId="43607EF4" w14:textId="4862FBA0"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So you</w:t>
      </w:r>
      <w:r>
        <w:rPr>
          <w:rFonts w:ascii="Verdana" w:hAnsi="Verdana"/>
          <w:color w:val="000000"/>
          <w:sz w:val="20"/>
        </w:rPr>
        <w:t>’re</w:t>
      </w:r>
      <w:r w:rsidR="00537D5D" w:rsidRPr="009807AE">
        <w:rPr>
          <w:rFonts w:ascii="Verdana" w:hAnsi="Verdana"/>
          <w:color w:val="000000"/>
          <w:sz w:val="20"/>
        </w:rPr>
        <w:t xml:space="preserve"> here to barter for my soul?</w:t>
      </w:r>
      <w:r>
        <w:rPr>
          <w:rFonts w:ascii="Verdana" w:hAnsi="Verdana"/>
          <w:color w:val="000000"/>
          <w:sz w:val="20"/>
        </w:rPr>
        <w:t>”</w:t>
      </w:r>
    </w:p>
    <w:p w14:paraId="788EE53B" w14:textId="1B04E021"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The demon</w:t>
      </w:r>
      <w:r w:rsidR="009807AE">
        <w:rPr>
          <w:rFonts w:ascii="Verdana" w:hAnsi="Verdana"/>
          <w:color w:val="000000"/>
          <w:sz w:val="20"/>
        </w:rPr>
        <w:t>’s</w:t>
      </w:r>
      <w:r w:rsidRPr="009807AE">
        <w:rPr>
          <w:rFonts w:ascii="Verdana" w:hAnsi="Verdana"/>
          <w:color w:val="000000"/>
          <w:sz w:val="20"/>
        </w:rPr>
        <w:t xml:space="preserve"> eyes rolled up, and he let out a long, exasperated sigh.</w:t>
      </w:r>
      <w:r w:rsidR="009807AE">
        <w:rPr>
          <w:rFonts w:ascii="Verdana" w:hAnsi="Verdana"/>
          <w:color w:val="000000"/>
          <w:sz w:val="20"/>
        </w:rPr>
        <w:t xml:space="preserve"> “</w:t>
      </w:r>
      <w:r w:rsidRPr="009807AE">
        <w:rPr>
          <w:rFonts w:ascii="Verdana" w:hAnsi="Verdana"/>
          <w:color w:val="000000"/>
          <w:sz w:val="20"/>
        </w:rPr>
        <w:t xml:space="preserve">No, </w:t>
      </w:r>
      <w:r w:rsidR="009807AE">
        <w:rPr>
          <w:rFonts w:ascii="Verdana" w:hAnsi="Verdana"/>
          <w:color w:val="000000"/>
          <w:sz w:val="20"/>
        </w:rPr>
        <w:t>I’m</w:t>
      </w:r>
      <w:r w:rsidRPr="009807AE">
        <w:rPr>
          <w:rFonts w:ascii="Verdana" w:hAnsi="Verdana"/>
          <w:color w:val="000000"/>
          <w:sz w:val="20"/>
        </w:rPr>
        <w:t xml:space="preserve"> here to barter for</w:t>
      </w:r>
      <w:r w:rsidRPr="009807AE">
        <w:rPr>
          <w:rStyle w:val="01Text"/>
          <w:rFonts w:ascii="Verdana" w:hAnsi="Verdana"/>
          <w:color w:val="000000"/>
          <w:sz w:val="20"/>
        </w:rPr>
        <w:t xml:space="preserve"> </w:t>
      </w:r>
      <w:r w:rsidRPr="009807AE">
        <w:rPr>
          <w:rStyle w:val="00Text"/>
          <w:rFonts w:ascii="Verdana" w:hAnsi="Verdana"/>
          <w:color w:val="000000"/>
          <w:sz w:val="20"/>
        </w:rPr>
        <w:t>whips</w:t>
      </w:r>
      <w:r w:rsidRPr="009807AE">
        <w:rPr>
          <w:rFonts w:ascii="Verdana" w:hAnsi="Verdana"/>
          <w:color w:val="000000"/>
          <w:sz w:val="20"/>
        </w:rPr>
        <w:t>. I need as many as you can get me, as fast as you can get them to me</w:t>
      </w:r>
      <w:r w:rsidR="007416BB">
        <w:rPr>
          <w:rFonts w:ascii="Verdana" w:hAnsi="Verdana"/>
          <w:color w:val="000000"/>
          <w:sz w:val="20"/>
        </w:rPr>
        <w:t xml:space="preserve"> — </w:t>
      </w:r>
      <w:r w:rsidRPr="009807AE">
        <w:rPr>
          <w:rFonts w:ascii="Verdana" w:hAnsi="Verdana"/>
          <w:color w:val="000000"/>
          <w:sz w:val="20"/>
        </w:rPr>
        <w:t>I</w:t>
      </w:r>
      <w:r w:rsidR="009807AE">
        <w:rPr>
          <w:rFonts w:ascii="Verdana" w:hAnsi="Verdana"/>
          <w:color w:val="000000"/>
          <w:sz w:val="20"/>
        </w:rPr>
        <w:t xml:space="preserve">’ve </w:t>
      </w:r>
      <w:r w:rsidRPr="009807AE">
        <w:rPr>
          <w:rFonts w:ascii="Verdana" w:hAnsi="Verdana"/>
          <w:color w:val="000000"/>
          <w:sz w:val="20"/>
        </w:rPr>
        <w:t>got back-orders for about ten thousand, and I</w:t>
      </w:r>
      <w:r w:rsidR="009807AE">
        <w:rPr>
          <w:rFonts w:ascii="Verdana" w:hAnsi="Verdana"/>
          <w:color w:val="000000"/>
          <w:sz w:val="20"/>
        </w:rPr>
        <w:t>’d</w:t>
      </w:r>
      <w:r w:rsidRPr="009807AE">
        <w:rPr>
          <w:rFonts w:ascii="Verdana" w:hAnsi="Verdana"/>
          <w:color w:val="000000"/>
          <w:sz w:val="20"/>
        </w:rPr>
        <w:t xml:space="preserve"> like to stock up a little. You can keep your soul. I mean, if you</w:t>
      </w:r>
      <w:r w:rsidRPr="009807AE">
        <w:rPr>
          <w:rStyle w:val="01Text"/>
          <w:rFonts w:ascii="Verdana" w:hAnsi="Verdana"/>
          <w:color w:val="000000"/>
          <w:sz w:val="20"/>
        </w:rPr>
        <w:t xml:space="preserve"> </w:t>
      </w:r>
      <w:r w:rsidRPr="009807AE">
        <w:rPr>
          <w:rStyle w:val="00Text"/>
          <w:rFonts w:ascii="Verdana" w:hAnsi="Verdana"/>
          <w:color w:val="000000"/>
          <w:sz w:val="20"/>
        </w:rPr>
        <w:t>want</w:t>
      </w:r>
      <w:r w:rsidRPr="009807AE">
        <w:rPr>
          <w:rStyle w:val="01Text"/>
          <w:rFonts w:ascii="Verdana" w:hAnsi="Verdana"/>
          <w:color w:val="000000"/>
          <w:sz w:val="20"/>
        </w:rPr>
        <w:t xml:space="preserve"> </w:t>
      </w:r>
      <w:r w:rsidRPr="009807AE">
        <w:rPr>
          <w:rFonts w:ascii="Verdana" w:hAnsi="Verdana"/>
          <w:color w:val="000000"/>
          <w:sz w:val="20"/>
        </w:rPr>
        <w:t>to sell it, I could call a broker and get you a pretty fair price, and I wo</w:t>
      </w:r>
      <w:r w:rsidR="009807AE">
        <w:rPr>
          <w:rFonts w:ascii="Verdana" w:hAnsi="Verdana"/>
          <w:color w:val="000000"/>
          <w:sz w:val="20"/>
        </w:rPr>
        <w:t>n’t</w:t>
      </w:r>
      <w:r w:rsidRPr="009807AE">
        <w:rPr>
          <w:rFonts w:ascii="Verdana" w:hAnsi="Verdana"/>
          <w:color w:val="000000"/>
          <w:sz w:val="20"/>
        </w:rPr>
        <w:t xml:space="preserve"> say I</w:t>
      </w:r>
      <w:r w:rsidR="009807AE">
        <w:rPr>
          <w:rFonts w:ascii="Verdana" w:hAnsi="Verdana"/>
          <w:color w:val="000000"/>
          <w:sz w:val="20"/>
        </w:rPr>
        <w:t>’d</w:t>
      </w:r>
      <w:r w:rsidRPr="009807AE">
        <w:rPr>
          <w:rFonts w:ascii="Verdana" w:hAnsi="Verdana"/>
          <w:color w:val="000000"/>
          <w:sz w:val="20"/>
        </w:rPr>
        <w:t xml:space="preserve"> turn down the commission, but that is absolutely</w:t>
      </w:r>
      <w:r w:rsidRPr="009807AE">
        <w:rPr>
          <w:rStyle w:val="01Text"/>
          <w:rFonts w:ascii="Verdana" w:hAnsi="Verdana"/>
          <w:color w:val="000000"/>
          <w:sz w:val="20"/>
        </w:rPr>
        <w:t xml:space="preserve"> </w:t>
      </w:r>
      <w:r w:rsidRPr="009807AE">
        <w:rPr>
          <w:rStyle w:val="00Text"/>
          <w:rFonts w:ascii="Verdana" w:hAnsi="Verdana"/>
          <w:color w:val="000000"/>
          <w:sz w:val="20"/>
        </w:rPr>
        <w:t>not</w:t>
      </w:r>
      <w:r w:rsidRPr="009807AE">
        <w:rPr>
          <w:rStyle w:val="01Text"/>
          <w:rFonts w:ascii="Verdana" w:hAnsi="Verdana"/>
          <w:color w:val="000000"/>
          <w:sz w:val="20"/>
        </w:rPr>
        <w:t xml:space="preserve"> </w:t>
      </w:r>
      <w:r w:rsidRPr="009807AE">
        <w:rPr>
          <w:rFonts w:ascii="Verdana" w:hAnsi="Verdana"/>
          <w:color w:val="000000"/>
          <w:sz w:val="20"/>
        </w:rPr>
        <w:t>what I came for.</w:t>
      </w:r>
      <w:r w:rsidR="009807AE">
        <w:rPr>
          <w:rFonts w:ascii="Verdana" w:hAnsi="Verdana"/>
          <w:color w:val="000000"/>
          <w:sz w:val="20"/>
        </w:rPr>
        <w:t>”</w:t>
      </w:r>
    </w:p>
    <w:p w14:paraId="30D13784" w14:textId="7E3F7904"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I ca</w:t>
      </w:r>
      <w:r>
        <w:rPr>
          <w:rFonts w:ascii="Verdana" w:hAnsi="Verdana"/>
          <w:color w:val="000000"/>
          <w:sz w:val="20"/>
        </w:rPr>
        <w:t>n’t</w:t>
      </w:r>
      <w:r w:rsidR="00537D5D" w:rsidRPr="009807AE">
        <w:rPr>
          <w:rFonts w:ascii="Verdana" w:hAnsi="Verdana"/>
          <w:color w:val="000000"/>
          <w:sz w:val="20"/>
        </w:rPr>
        <w:t xml:space="preserve"> get you ten thousand whips. I can maybe get you three or four hundred, and even that is going to get questions.</w:t>
      </w:r>
      <w:r>
        <w:rPr>
          <w:rFonts w:ascii="Verdana" w:hAnsi="Verdana"/>
          <w:color w:val="000000"/>
          <w:sz w:val="20"/>
        </w:rPr>
        <w:t>”</w:t>
      </w:r>
    </w:p>
    <w:p w14:paraId="20550EB9" w14:textId="00110E35"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537D5D" w:rsidRPr="009807AE">
        <w:rPr>
          <w:rFonts w:ascii="Verdana" w:hAnsi="Verdana"/>
          <w:color w:val="000000"/>
          <w:sz w:val="20"/>
        </w:rPr>
        <w:t>Three or four...?</w:t>
      </w:r>
      <w:r>
        <w:rPr>
          <w:rFonts w:ascii="Verdana" w:hAnsi="Verdana"/>
          <w:color w:val="000000"/>
          <w:sz w:val="20"/>
        </w:rPr>
        <w:t xml:space="preserve">” </w:t>
      </w:r>
      <w:r w:rsidR="00537D5D" w:rsidRPr="009807AE">
        <w:rPr>
          <w:rFonts w:ascii="Verdana" w:hAnsi="Verdana"/>
          <w:color w:val="000000"/>
          <w:sz w:val="20"/>
        </w:rPr>
        <w:t>The demon winced.</w:t>
      </w:r>
      <w:r>
        <w:rPr>
          <w:rFonts w:ascii="Verdana" w:hAnsi="Verdana"/>
          <w:color w:val="000000"/>
          <w:sz w:val="20"/>
        </w:rPr>
        <w:t xml:space="preserve"> “</w:t>
      </w:r>
      <w:r w:rsidR="00537D5D" w:rsidRPr="009807AE">
        <w:rPr>
          <w:rFonts w:ascii="Verdana" w:hAnsi="Verdana"/>
          <w:color w:val="000000"/>
          <w:sz w:val="20"/>
        </w:rPr>
        <w:t>Well, damn, it</w:t>
      </w:r>
      <w:r>
        <w:rPr>
          <w:rFonts w:ascii="Verdana" w:hAnsi="Verdana"/>
          <w:color w:val="000000"/>
          <w:sz w:val="20"/>
        </w:rPr>
        <w:t>’s</w:t>
      </w:r>
      <w:r w:rsidR="00537D5D" w:rsidRPr="009807AE">
        <w:rPr>
          <w:rFonts w:ascii="Verdana" w:hAnsi="Verdana"/>
          <w:color w:val="000000"/>
          <w:sz w:val="20"/>
        </w:rPr>
        <w:t xml:space="preserve"> a start, anyway. I</w:t>
      </w:r>
      <w:r>
        <w:rPr>
          <w:rFonts w:ascii="Verdana" w:hAnsi="Verdana"/>
          <w:color w:val="000000"/>
          <w:sz w:val="20"/>
        </w:rPr>
        <w:t>’ll</w:t>
      </w:r>
      <w:r w:rsidR="00537D5D" w:rsidRPr="009807AE">
        <w:rPr>
          <w:rFonts w:ascii="Verdana" w:hAnsi="Verdana"/>
          <w:color w:val="000000"/>
          <w:sz w:val="20"/>
        </w:rPr>
        <w:t xml:space="preserve"> take it</w:t>
      </w:r>
      <w:r w:rsidR="007416BB">
        <w:rPr>
          <w:rFonts w:ascii="Verdana" w:hAnsi="Verdana"/>
          <w:color w:val="000000"/>
          <w:sz w:val="20"/>
        </w:rPr>
        <w:t xml:space="preserve"> — </w:t>
      </w:r>
      <w:r w:rsidR="00537D5D" w:rsidRPr="009807AE">
        <w:rPr>
          <w:rFonts w:ascii="Verdana" w:hAnsi="Verdana"/>
          <w:color w:val="000000"/>
          <w:sz w:val="20"/>
        </w:rPr>
        <w:t>and when you can get more, you let me know.</w:t>
      </w:r>
      <w:r>
        <w:rPr>
          <w:rFonts w:ascii="Verdana" w:hAnsi="Verdana"/>
          <w:color w:val="000000"/>
          <w:sz w:val="20"/>
        </w:rPr>
        <w:t>”</w:t>
      </w:r>
    </w:p>
    <w:p w14:paraId="1B3E0B41"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Uh... how were you planning to pay for them?</w:t>
      </w:r>
      <w:r>
        <w:rPr>
          <w:rFonts w:ascii="Verdana" w:hAnsi="Verdana"/>
          <w:color w:val="000000"/>
          <w:sz w:val="20"/>
        </w:rPr>
        <w:t>”</w:t>
      </w:r>
    </w:p>
    <w:p w14:paraId="301D59A5"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Do you take Visa?</w:t>
      </w:r>
      <w:r>
        <w:rPr>
          <w:rFonts w:ascii="Verdana" w:hAnsi="Verdana"/>
          <w:color w:val="000000"/>
          <w:sz w:val="20"/>
        </w:rPr>
        <w:t>”</w:t>
      </w:r>
    </w:p>
    <w:p w14:paraId="64D04D69" w14:textId="3031A701"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Angela snorted with involuntary laughter.</w:t>
      </w:r>
      <w:r w:rsidR="009807AE">
        <w:rPr>
          <w:rFonts w:ascii="Verdana" w:hAnsi="Verdana"/>
          <w:color w:val="000000"/>
          <w:sz w:val="20"/>
        </w:rPr>
        <w:t xml:space="preserve"> “</w:t>
      </w:r>
      <w:r w:rsidRPr="009807AE">
        <w:rPr>
          <w:rFonts w:ascii="Verdana" w:hAnsi="Verdana"/>
          <w:color w:val="000000"/>
          <w:sz w:val="20"/>
        </w:rPr>
        <w:t>From</w:t>
      </w:r>
      <w:r w:rsidRPr="009807AE">
        <w:rPr>
          <w:rStyle w:val="01Text"/>
          <w:rFonts w:ascii="Verdana" w:hAnsi="Verdana"/>
          <w:color w:val="000000"/>
          <w:sz w:val="20"/>
        </w:rPr>
        <w:t xml:space="preserve"> </w:t>
      </w:r>
      <w:r w:rsidRPr="009807AE">
        <w:rPr>
          <w:rStyle w:val="00Text"/>
          <w:rFonts w:ascii="Verdana" w:hAnsi="Verdana"/>
          <w:color w:val="000000"/>
          <w:sz w:val="20"/>
        </w:rPr>
        <w:t>you?</w:t>
      </w:r>
      <w:r w:rsidRPr="009807AE">
        <w:rPr>
          <w:rStyle w:val="01Text"/>
          <w:rFonts w:ascii="Verdana" w:hAnsi="Verdana"/>
          <w:color w:val="000000"/>
          <w:sz w:val="20"/>
        </w:rPr>
        <w:t xml:space="preserve"> </w:t>
      </w:r>
      <w:r w:rsidRPr="009807AE">
        <w:rPr>
          <w:rFonts w:ascii="Verdana" w:hAnsi="Verdana"/>
          <w:color w:val="000000"/>
          <w:sz w:val="20"/>
        </w:rPr>
        <w:t>I do</w:t>
      </w:r>
      <w:r w:rsidR="009807AE">
        <w:rPr>
          <w:rFonts w:ascii="Verdana" w:hAnsi="Verdana"/>
          <w:color w:val="000000"/>
          <w:sz w:val="20"/>
        </w:rPr>
        <w:t>n’t</w:t>
      </w:r>
      <w:r w:rsidRPr="009807AE">
        <w:rPr>
          <w:rFonts w:ascii="Verdana" w:hAnsi="Verdana"/>
          <w:color w:val="000000"/>
          <w:sz w:val="20"/>
        </w:rPr>
        <w:t xml:space="preserve"> think so.</w:t>
      </w:r>
      <w:r w:rsidR="009807AE">
        <w:rPr>
          <w:rFonts w:ascii="Verdana" w:hAnsi="Verdana"/>
          <w:color w:val="000000"/>
          <w:sz w:val="20"/>
        </w:rPr>
        <w:t>”</w:t>
      </w:r>
    </w:p>
    <w:p w14:paraId="1B4DEF37" w14:textId="73FDE81B"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Lorifer grimaced.</w:t>
      </w:r>
      <w:r w:rsidR="009807AE">
        <w:rPr>
          <w:rFonts w:ascii="Verdana" w:hAnsi="Verdana"/>
          <w:color w:val="000000"/>
          <w:sz w:val="20"/>
        </w:rPr>
        <w:t xml:space="preserve"> “</w:t>
      </w:r>
      <w:r w:rsidRPr="009807AE">
        <w:rPr>
          <w:rFonts w:ascii="Verdana" w:hAnsi="Verdana"/>
          <w:color w:val="000000"/>
          <w:sz w:val="20"/>
        </w:rPr>
        <w:t>Smart girl; the card</w:t>
      </w:r>
      <w:r w:rsidR="009807AE">
        <w:rPr>
          <w:rFonts w:ascii="Verdana" w:hAnsi="Verdana"/>
          <w:color w:val="000000"/>
          <w:sz w:val="20"/>
        </w:rPr>
        <w:t>’s</w:t>
      </w:r>
      <w:r w:rsidRPr="009807AE">
        <w:rPr>
          <w:rFonts w:ascii="Verdana" w:hAnsi="Verdana"/>
          <w:color w:val="000000"/>
          <w:sz w:val="20"/>
        </w:rPr>
        <w:t xml:space="preserve"> stolen. Okay, then, how about gold?</w:t>
      </w:r>
      <w:r w:rsidR="009807AE">
        <w:rPr>
          <w:rFonts w:ascii="Verdana" w:hAnsi="Verdana"/>
          <w:color w:val="000000"/>
          <w:sz w:val="20"/>
        </w:rPr>
        <w:t>”</w:t>
      </w:r>
    </w:p>
    <w:p w14:paraId="58F8449B" w14:textId="77777777"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The laughter vanished.</w:t>
      </w:r>
      <w:r w:rsidR="009807AE">
        <w:rPr>
          <w:rFonts w:ascii="Verdana" w:hAnsi="Verdana"/>
          <w:color w:val="000000"/>
          <w:sz w:val="20"/>
        </w:rPr>
        <w:t xml:space="preserve"> “</w:t>
      </w:r>
      <w:r w:rsidRPr="009807AE">
        <w:rPr>
          <w:rFonts w:ascii="Verdana" w:hAnsi="Verdana"/>
          <w:color w:val="000000"/>
          <w:sz w:val="20"/>
        </w:rPr>
        <w:t>Real gold?</w:t>
      </w:r>
      <w:r w:rsidR="009807AE">
        <w:rPr>
          <w:rFonts w:ascii="Verdana" w:hAnsi="Verdana"/>
          <w:color w:val="000000"/>
          <w:sz w:val="20"/>
        </w:rPr>
        <w:t>”</w:t>
      </w:r>
    </w:p>
    <w:p w14:paraId="3380A8E4" w14:textId="1345AFE5"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Yes, real gold. Come on, do</w:t>
      </w:r>
      <w:r>
        <w:rPr>
          <w:rFonts w:ascii="Verdana" w:hAnsi="Verdana"/>
          <w:color w:val="000000"/>
          <w:sz w:val="20"/>
        </w:rPr>
        <w:t>n’t</w:t>
      </w:r>
      <w:r w:rsidR="00537D5D" w:rsidRPr="009807AE">
        <w:rPr>
          <w:rFonts w:ascii="Verdana" w:hAnsi="Verdana"/>
          <w:color w:val="000000"/>
          <w:sz w:val="20"/>
        </w:rPr>
        <w:t xml:space="preserve"> be petty.</w:t>
      </w:r>
      <w:r>
        <w:rPr>
          <w:rFonts w:ascii="Verdana" w:hAnsi="Verdana"/>
          <w:color w:val="000000"/>
          <w:sz w:val="20"/>
        </w:rPr>
        <w:t>”</w:t>
      </w:r>
    </w:p>
    <w:p w14:paraId="38F31866" w14:textId="2796299C"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I</w:t>
      </w:r>
      <w:r>
        <w:rPr>
          <w:rFonts w:ascii="Verdana" w:hAnsi="Verdana"/>
          <w:color w:val="000000"/>
          <w:sz w:val="20"/>
        </w:rPr>
        <w:t>’d</w:t>
      </w:r>
      <w:r w:rsidR="00537D5D" w:rsidRPr="009807AE">
        <w:rPr>
          <w:rFonts w:ascii="Verdana" w:hAnsi="Verdana"/>
          <w:color w:val="000000"/>
          <w:sz w:val="20"/>
        </w:rPr>
        <w:t xml:space="preserve"> prefer cash. </w:t>
      </w:r>
      <w:r>
        <w:rPr>
          <w:rFonts w:ascii="Verdana" w:hAnsi="Verdana"/>
          <w:color w:val="000000"/>
          <w:sz w:val="20"/>
        </w:rPr>
        <w:t>I’m</w:t>
      </w:r>
      <w:r w:rsidR="00537D5D" w:rsidRPr="009807AE">
        <w:rPr>
          <w:rFonts w:ascii="Verdana" w:hAnsi="Verdana"/>
          <w:color w:val="000000"/>
          <w:sz w:val="20"/>
        </w:rPr>
        <w:t xml:space="preserve"> not a jeweler.</w:t>
      </w:r>
      <w:r>
        <w:rPr>
          <w:rFonts w:ascii="Verdana" w:hAnsi="Verdana"/>
          <w:color w:val="000000"/>
          <w:sz w:val="20"/>
        </w:rPr>
        <w:t>”</w:t>
      </w:r>
    </w:p>
    <w:p w14:paraId="37DE6250" w14:textId="22717D4A"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Lorifer sighed again.</w:t>
      </w:r>
      <w:r w:rsidR="009807AE">
        <w:rPr>
          <w:rFonts w:ascii="Verdana" w:hAnsi="Verdana"/>
          <w:color w:val="000000"/>
          <w:sz w:val="20"/>
        </w:rPr>
        <w:t xml:space="preserve"> “</w:t>
      </w:r>
      <w:r w:rsidRPr="009807AE">
        <w:rPr>
          <w:rFonts w:ascii="Verdana" w:hAnsi="Verdana"/>
          <w:color w:val="000000"/>
          <w:sz w:val="20"/>
        </w:rPr>
        <w:t>Another step. Okay, fine. Good old American dollars. I do</w:t>
      </w:r>
      <w:r w:rsidR="009807AE">
        <w:rPr>
          <w:rFonts w:ascii="Verdana" w:hAnsi="Verdana"/>
          <w:color w:val="000000"/>
          <w:sz w:val="20"/>
        </w:rPr>
        <w:t>n’t</w:t>
      </w:r>
      <w:r w:rsidRPr="009807AE">
        <w:rPr>
          <w:rFonts w:ascii="Verdana" w:hAnsi="Verdana"/>
          <w:color w:val="000000"/>
          <w:sz w:val="20"/>
        </w:rPr>
        <w:t xml:space="preserve"> have it on me; when</w:t>
      </w:r>
      <w:r w:rsidR="009807AE">
        <w:rPr>
          <w:rFonts w:ascii="Verdana" w:hAnsi="Verdana"/>
          <w:color w:val="000000"/>
          <w:sz w:val="20"/>
        </w:rPr>
        <w:t>’s</w:t>
      </w:r>
      <w:r w:rsidRPr="009807AE">
        <w:rPr>
          <w:rFonts w:ascii="Verdana" w:hAnsi="Verdana"/>
          <w:color w:val="000000"/>
          <w:sz w:val="20"/>
        </w:rPr>
        <w:t xml:space="preserve"> good?</w:t>
      </w:r>
      <w:r w:rsidR="009807AE">
        <w:rPr>
          <w:rFonts w:ascii="Verdana" w:hAnsi="Verdana"/>
          <w:color w:val="000000"/>
          <w:sz w:val="20"/>
        </w:rPr>
        <w:t>”</w:t>
      </w:r>
    </w:p>
    <w:p w14:paraId="4DD9D4FC" w14:textId="77777777"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Angela glanced back at the calendar over the counter.</w:t>
      </w:r>
      <w:r w:rsidR="009807AE">
        <w:rPr>
          <w:rFonts w:ascii="Verdana" w:hAnsi="Verdana"/>
          <w:color w:val="000000"/>
          <w:sz w:val="20"/>
        </w:rPr>
        <w:t xml:space="preserve"> “</w:t>
      </w:r>
      <w:r w:rsidRPr="009807AE">
        <w:rPr>
          <w:rFonts w:ascii="Verdana" w:hAnsi="Verdana"/>
          <w:color w:val="000000"/>
          <w:sz w:val="20"/>
        </w:rPr>
        <w:t>Tuesday?</w:t>
      </w:r>
      <w:r w:rsidR="009807AE">
        <w:rPr>
          <w:rFonts w:ascii="Verdana" w:hAnsi="Verdana"/>
          <w:color w:val="000000"/>
          <w:sz w:val="20"/>
        </w:rPr>
        <w:t>”</w:t>
      </w:r>
    </w:p>
    <w:p w14:paraId="1E6098BE"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Tuesday it is. Ten a.m., say?</w:t>
      </w:r>
      <w:r>
        <w:rPr>
          <w:rFonts w:ascii="Verdana" w:hAnsi="Verdana"/>
          <w:color w:val="000000"/>
          <w:sz w:val="20"/>
        </w:rPr>
        <w:t>”</w:t>
      </w:r>
    </w:p>
    <w:p w14:paraId="28478D31"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All right.</w:t>
      </w:r>
      <w:r>
        <w:rPr>
          <w:rFonts w:ascii="Verdana" w:hAnsi="Verdana"/>
          <w:color w:val="000000"/>
          <w:sz w:val="20"/>
        </w:rPr>
        <w:t>”</w:t>
      </w:r>
    </w:p>
    <w:p w14:paraId="125C1D0D" w14:textId="1855CE23"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Then I</w:t>
      </w:r>
      <w:r>
        <w:rPr>
          <w:rFonts w:ascii="Verdana" w:hAnsi="Verdana"/>
          <w:color w:val="000000"/>
          <w:sz w:val="20"/>
        </w:rPr>
        <w:t>’ll</w:t>
      </w:r>
      <w:r w:rsidR="00537D5D" w:rsidRPr="009807AE">
        <w:rPr>
          <w:rFonts w:ascii="Verdana" w:hAnsi="Verdana"/>
          <w:color w:val="000000"/>
          <w:sz w:val="20"/>
        </w:rPr>
        <w:t xml:space="preserve"> be here with the cash and a bill of sale</w:t>
      </w:r>
      <w:r w:rsidR="007416BB">
        <w:rPr>
          <w:rFonts w:ascii="Verdana" w:hAnsi="Verdana"/>
          <w:color w:val="000000"/>
          <w:sz w:val="20"/>
        </w:rPr>
        <w:t xml:space="preserve"> — </w:t>
      </w:r>
      <w:r w:rsidR="00537D5D" w:rsidRPr="009807AE">
        <w:rPr>
          <w:rFonts w:ascii="Verdana" w:hAnsi="Verdana"/>
          <w:color w:val="000000"/>
          <w:sz w:val="20"/>
        </w:rPr>
        <w:t>gotta have the paperwork, management insists. You can bring a needle, or we can use one of my claws.</w:t>
      </w:r>
      <w:r>
        <w:rPr>
          <w:rFonts w:ascii="Verdana" w:hAnsi="Verdana"/>
          <w:color w:val="000000"/>
          <w:sz w:val="20"/>
        </w:rPr>
        <w:t>”</w:t>
      </w:r>
    </w:p>
    <w:p w14:paraId="2EA91C74"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Needle?</w:t>
      </w:r>
      <w:r>
        <w:rPr>
          <w:rFonts w:ascii="Verdana" w:hAnsi="Verdana"/>
          <w:color w:val="000000"/>
          <w:sz w:val="20"/>
        </w:rPr>
        <w:t>”</w:t>
      </w:r>
    </w:p>
    <w:p w14:paraId="515A65C1"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For your signature.</w:t>
      </w:r>
      <w:r>
        <w:rPr>
          <w:rFonts w:ascii="Verdana" w:hAnsi="Verdana"/>
          <w:color w:val="000000"/>
          <w:sz w:val="20"/>
        </w:rPr>
        <w:t>”</w:t>
      </w:r>
    </w:p>
    <w:p w14:paraId="236888DA" w14:textId="1B7EFDB1"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I thought you said you did</w:t>
      </w:r>
      <w:r>
        <w:rPr>
          <w:rFonts w:ascii="Verdana" w:hAnsi="Verdana"/>
          <w:color w:val="000000"/>
          <w:sz w:val="20"/>
        </w:rPr>
        <w:t>n’t</w:t>
      </w:r>
      <w:r w:rsidR="00537D5D" w:rsidRPr="009807AE">
        <w:rPr>
          <w:rFonts w:ascii="Verdana" w:hAnsi="Verdana"/>
          <w:color w:val="000000"/>
          <w:sz w:val="20"/>
        </w:rPr>
        <w:t xml:space="preserve"> need it signed in blood.</w:t>
      </w:r>
      <w:r>
        <w:rPr>
          <w:rFonts w:ascii="Verdana" w:hAnsi="Verdana"/>
          <w:color w:val="000000"/>
          <w:sz w:val="20"/>
        </w:rPr>
        <w:t>”</w:t>
      </w:r>
    </w:p>
    <w:p w14:paraId="288380FC" w14:textId="65CB390C"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No, I said signing in blood was</w:t>
      </w:r>
      <w:r>
        <w:rPr>
          <w:rFonts w:ascii="Verdana" w:hAnsi="Verdana"/>
          <w:color w:val="000000"/>
          <w:sz w:val="20"/>
        </w:rPr>
        <w:t>n’t</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enough</w:t>
      </w:r>
      <w:r w:rsidR="00537D5D" w:rsidRPr="009807AE">
        <w:rPr>
          <w:rFonts w:ascii="Verdana" w:hAnsi="Verdana"/>
          <w:color w:val="000000"/>
          <w:sz w:val="20"/>
        </w:rPr>
        <w:t>.</w:t>
      </w:r>
      <w:r>
        <w:rPr>
          <w:rFonts w:ascii="Verdana" w:hAnsi="Verdana"/>
          <w:color w:val="000000"/>
          <w:sz w:val="20"/>
        </w:rPr>
        <w:t>”</w:t>
      </w:r>
    </w:p>
    <w:p w14:paraId="62CBC4CF" w14:textId="1DE54932"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She glanced at his gloves and shuddered.</w:t>
      </w:r>
      <w:r w:rsidR="009807AE">
        <w:rPr>
          <w:rFonts w:ascii="Verdana" w:hAnsi="Verdana"/>
          <w:color w:val="000000"/>
          <w:sz w:val="20"/>
        </w:rPr>
        <w:t xml:space="preserve"> “</w:t>
      </w:r>
      <w:r w:rsidRPr="009807AE">
        <w:rPr>
          <w:rFonts w:ascii="Verdana" w:hAnsi="Verdana"/>
          <w:color w:val="000000"/>
          <w:sz w:val="20"/>
        </w:rPr>
        <w:t>I</w:t>
      </w:r>
      <w:r w:rsidR="009807AE">
        <w:rPr>
          <w:rFonts w:ascii="Verdana" w:hAnsi="Verdana"/>
          <w:color w:val="000000"/>
          <w:sz w:val="20"/>
        </w:rPr>
        <w:t>’ll</w:t>
      </w:r>
      <w:r w:rsidRPr="009807AE">
        <w:rPr>
          <w:rFonts w:ascii="Verdana" w:hAnsi="Verdana"/>
          <w:color w:val="000000"/>
          <w:sz w:val="20"/>
        </w:rPr>
        <w:t xml:space="preserve"> bring a needle.</w:t>
      </w:r>
      <w:r w:rsidR="009807AE">
        <w:rPr>
          <w:rFonts w:ascii="Verdana" w:hAnsi="Verdana"/>
          <w:color w:val="000000"/>
          <w:sz w:val="20"/>
        </w:rPr>
        <w:t>”</w:t>
      </w:r>
    </w:p>
    <w:p w14:paraId="3F1346E7"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Now, about the price...</w:t>
      </w:r>
      <w:r>
        <w:rPr>
          <w:rFonts w:ascii="Verdana" w:hAnsi="Verdana"/>
          <w:color w:val="000000"/>
          <w:sz w:val="20"/>
        </w:rPr>
        <w:t>”</w:t>
      </w:r>
    </w:p>
    <w:p w14:paraId="5872084C" w14:textId="288139AE"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It</w:t>
      </w:r>
      <w:r>
        <w:rPr>
          <w:rFonts w:ascii="Verdana" w:hAnsi="Verdana"/>
          <w:color w:val="000000"/>
          <w:sz w:val="20"/>
        </w:rPr>
        <w:t>’s</w:t>
      </w:r>
      <w:r w:rsidR="00537D5D" w:rsidRPr="009807AE">
        <w:rPr>
          <w:rFonts w:ascii="Verdana" w:hAnsi="Verdana"/>
          <w:color w:val="000000"/>
          <w:sz w:val="20"/>
        </w:rPr>
        <w:t xml:space="preserve"> marked.</w:t>
      </w:r>
      <w:r>
        <w:rPr>
          <w:rFonts w:ascii="Verdana" w:hAnsi="Verdana"/>
          <w:color w:val="000000"/>
          <w:sz w:val="20"/>
        </w:rPr>
        <w:t xml:space="preserve">” </w:t>
      </w:r>
      <w:r w:rsidR="00537D5D" w:rsidRPr="009807AE">
        <w:rPr>
          <w:rFonts w:ascii="Verdana" w:hAnsi="Verdana"/>
          <w:color w:val="000000"/>
          <w:sz w:val="20"/>
        </w:rPr>
        <w:t>She pointed to the tag.</w:t>
      </w:r>
    </w:p>
    <w:p w14:paraId="019D1842" w14:textId="7B252A31"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Yeah, but ca</w:t>
      </w:r>
      <w:r>
        <w:rPr>
          <w:rFonts w:ascii="Verdana" w:hAnsi="Verdana"/>
          <w:color w:val="000000"/>
          <w:sz w:val="20"/>
        </w:rPr>
        <w:t>n’t</w:t>
      </w:r>
      <w:r w:rsidR="00537D5D" w:rsidRPr="009807AE">
        <w:rPr>
          <w:rFonts w:ascii="Verdana" w:hAnsi="Verdana"/>
          <w:color w:val="000000"/>
          <w:sz w:val="20"/>
        </w:rPr>
        <w:t xml:space="preserve"> I get a discount? I mean, four hundred of these babies...</w:t>
      </w:r>
      <w:r>
        <w:rPr>
          <w:rFonts w:ascii="Verdana" w:hAnsi="Verdana"/>
          <w:color w:val="000000"/>
          <w:sz w:val="20"/>
        </w:rPr>
        <w:t>”</w:t>
      </w:r>
    </w:p>
    <w:p w14:paraId="714EC385"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You need them fast, you pay a premium.</w:t>
      </w:r>
      <w:r>
        <w:rPr>
          <w:rFonts w:ascii="Verdana" w:hAnsi="Verdana"/>
          <w:color w:val="000000"/>
          <w:sz w:val="20"/>
        </w:rPr>
        <w:t>”</w:t>
      </w:r>
    </w:p>
    <w:p w14:paraId="74010108" w14:textId="6B0D488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 xml:space="preserve">Oh, come on. </w:t>
      </w:r>
      <w:r>
        <w:rPr>
          <w:rFonts w:ascii="Verdana" w:hAnsi="Verdana"/>
          <w:color w:val="000000"/>
          <w:sz w:val="20"/>
        </w:rPr>
        <w:t>I’m</w:t>
      </w:r>
      <w:r w:rsidR="00537D5D" w:rsidRPr="009807AE">
        <w:rPr>
          <w:rFonts w:ascii="Verdana" w:hAnsi="Verdana"/>
          <w:color w:val="000000"/>
          <w:sz w:val="20"/>
        </w:rPr>
        <w:t xml:space="preserve"> on a budget.</w:t>
      </w:r>
      <w:r>
        <w:rPr>
          <w:rFonts w:ascii="Verdana" w:hAnsi="Verdana"/>
          <w:color w:val="000000"/>
          <w:sz w:val="20"/>
        </w:rPr>
        <w:t>”</w:t>
      </w:r>
    </w:p>
    <w:p w14:paraId="5BE1AF3F" w14:textId="75AFCAB9"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Angela opened her mouth, then stopped, as the reality of her situation hit her.</w:t>
      </w:r>
    </w:p>
    <w:p w14:paraId="7C0CEB82" w14:textId="77777777"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She was making a deal with the devil.</w:t>
      </w:r>
    </w:p>
    <w:p w14:paraId="16B3E273" w14:textId="41922A9E"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Well, okay, not</w:t>
      </w:r>
      <w:r w:rsidRPr="009807AE">
        <w:rPr>
          <w:rStyle w:val="01Text"/>
          <w:rFonts w:ascii="Verdana" w:hAnsi="Verdana"/>
          <w:color w:val="000000"/>
          <w:sz w:val="20"/>
        </w:rPr>
        <w:t xml:space="preserve"> </w:t>
      </w:r>
      <w:r w:rsidRPr="009807AE">
        <w:rPr>
          <w:rStyle w:val="00Text"/>
          <w:rFonts w:ascii="Verdana" w:hAnsi="Verdana"/>
          <w:color w:val="000000"/>
          <w:sz w:val="20"/>
        </w:rPr>
        <w:t>the</w:t>
      </w:r>
      <w:r w:rsidRPr="009807AE">
        <w:rPr>
          <w:rStyle w:val="01Text"/>
          <w:rFonts w:ascii="Verdana" w:hAnsi="Verdana"/>
          <w:color w:val="000000"/>
          <w:sz w:val="20"/>
        </w:rPr>
        <w:t xml:space="preserve"> </w:t>
      </w:r>
      <w:r w:rsidRPr="009807AE">
        <w:rPr>
          <w:rFonts w:ascii="Verdana" w:hAnsi="Verdana"/>
          <w:color w:val="000000"/>
          <w:sz w:val="20"/>
        </w:rPr>
        <w:t>Devil, but one of his minions</w:t>
      </w:r>
      <w:r w:rsidR="007416BB">
        <w:rPr>
          <w:rFonts w:ascii="Verdana" w:hAnsi="Verdana"/>
          <w:color w:val="000000"/>
          <w:sz w:val="20"/>
        </w:rPr>
        <w:t xml:space="preserve"> — </w:t>
      </w:r>
      <w:r w:rsidRPr="009807AE">
        <w:rPr>
          <w:rFonts w:ascii="Verdana" w:hAnsi="Verdana"/>
          <w:color w:val="000000"/>
          <w:sz w:val="20"/>
        </w:rPr>
        <w:t>a Lickspittle Fourth Class had to count as a minion. She</w:t>
      </w:r>
      <w:r w:rsidR="009807AE">
        <w:rPr>
          <w:rFonts w:ascii="Verdana" w:hAnsi="Verdana"/>
          <w:color w:val="000000"/>
          <w:sz w:val="20"/>
        </w:rPr>
        <w:t>’d</w:t>
      </w:r>
      <w:r w:rsidRPr="009807AE">
        <w:rPr>
          <w:rFonts w:ascii="Verdana" w:hAnsi="Verdana"/>
          <w:color w:val="000000"/>
          <w:sz w:val="20"/>
        </w:rPr>
        <w:t xml:space="preserve"> seen enough old movies and</w:t>
      </w:r>
      <w:r w:rsidR="009807AE">
        <w:rPr>
          <w:rFonts w:ascii="Verdana" w:hAnsi="Verdana"/>
          <w:color w:val="000000"/>
          <w:sz w:val="20"/>
        </w:rPr>
        <w:t xml:space="preserve"> “</w:t>
      </w:r>
      <w:r w:rsidRPr="009807AE">
        <w:rPr>
          <w:rFonts w:ascii="Verdana" w:hAnsi="Verdana"/>
          <w:color w:val="000000"/>
          <w:sz w:val="20"/>
        </w:rPr>
        <w:t>Twilight Zone</w:t>
      </w:r>
      <w:r w:rsidR="009807AE">
        <w:rPr>
          <w:rFonts w:ascii="Verdana" w:hAnsi="Verdana"/>
          <w:color w:val="000000"/>
          <w:sz w:val="20"/>
        </w:rPr>
        <w:t xml:space="preserve">” </w:t>
      </w:r>
      <w:r w:rsidRPr="009807AE">
        <w:rPr>
          <w:rFonts w:ascii="Verdana" w:hAnsi="Verdana"/>
          <w:color w:val="000000"/>
          <w:sz w:val="20"/>
        </w:rPr>
        <w:t>episodes to know that was dangerous. One wrong step could endanger her immortal soul, and condemn her to an eternity of torment!</w:t>
      </w:r>
    </w:p>
    <w:p w14:paraId="0E0311F3" w14:textId="11E13584"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Half an hour ago she had</w:t>
      </w:r>
      <w:r w:rsidR="009807AE">
        <w:rPr>
          <w:rFonts w:ascii="Verdana" w:hAnsi="Verdana"/>
          <w:color w:val="000000"/>
          <w:sz w:val="20"/>
        </w:rPr>
        <w:t>n’t</w:t>
      </w:r>
      <w:r w:rsidRPr="009807AE">
        <w:rPr>
          <w:rFonts w:ascii="Verdana" w:hAnsi="Verdana"/>
          <w:color w:val="000000"/>
          <w:sz w:val="20"/>
        </w:rPr>
        <w:t xml:space="preserve"> really thought she</w:t>
      </w:r>
      <w:r w:rsidRPr="009807AE">
        <w:rPr>
          <w:rStyle w:val="01Text"/>
          <w:rFonts w:ascii="Verdana" w:hAnsi="Verdana"/>
          <w:color w:val="000000"/>
          <w:sz w:val="20"/>
        </w:rPr>
        <w:t xml:space="preserve"> </w:t>
      </w:r>
      <w:r w:rsidRPr="009807AE">
        <w:rPr>
          <w:rStyle w:val="00Text"/>
          <w:rFonts w:ascii="Verdana" w:hAnsi="Verdana"/>
          <w:color w:val="000000"/>
          <w:sz w:val="20"/>
        </w:rPr>
        <w:t>had</w:t>
      </w:r>
      <w:r w:rsidRPr="009807AE">
        <w:rPr>
          <w:rStyle w:val="01Text"/>
          <w:rFonts w:ascii="Verdana" w:hAnsi="Verdana"/>
          <w:color w:val="000000"/>
          <w:sz w:val="20"/>
        </w:rPr>
        <w:t xml:space="preserve"> </w:t>
      </w:r>
      <w:r w:rsidRPr="009807AE">
        <w:rPr>
          <w:rFonts w:ascii="Verdana" w:hAnsi="Verdana"/>
          <w:color w:val="000000"/>
          <w:sz w:val="20"/>
        </w:rPr>
        <w:t>an immortal soul, but now its eventual fate was the most important thing she could imagine.</w:t>
      </w:r>
    </w:p>
    <w:p w14:paraId="26D44549" w14:textId="77777777"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She hesitated; was that really true? The only proof she had was that there was a demon in her shop.</w:t>
      </w:r>
    </w:p>
    <w:p w14:paraId="3872C93A" w14:textId="77777777"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But really, that was enough.</w:t>
      </w:r>
    </w:p>
    <w:p w14:paraId="269E8964" w14:textId="2087407D"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And she was talking about not just having dealings with Hell, but selling this demon instruments of torture. That could</w:t>
      </w:r>
      <w:r w:rsidR="009807AE">
        <w:rPr>
          <w:rFonts w:ascii="Verdana" w:hAnsi="Verdana"/>
          <w:color w:val="000000"/>
          <w:sz w:val="20"/>
        </w:rPr>
        <w:t>n’t</w:t>
      </w:r>
      <w:r w:rsidRPr="009807AE">
        <w:rPr>
          <w:rFonts w:ascii="Verdana" w:hAnsi="Verdana"/>
          <w:color w:val="000000"/>
          <w:sz w:val="20"/>
        </w:rPr>
        <w:t xml:space="preserve"> be good. Selling people whips and bondage gear as toys was one thing, selling whips to flay poor damned souls was another.</w:t>
      </w:r>
    </w:p>
    <w:p w14:paraId="2B099A92" w14:textId="77777777"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But it was a lot of money, and those people were already in Hell, and the demon would undoubtedly find a source somewhere, and...</w:t>
      </w:r>
    </w:p>
    <w:p w14:paraId="7E281347" w14:textId="77777777"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Inspiration struck.</w:t>
      </w:r>
    </w:p>
    <w:p w14:paraId="1B77DDC0" w14:textId="1FDC074E"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Okay, here</w:t>
      </w:r>
      <w:r>
        <w:rPr>
          <w:rFonts w:ascii="Verdana" w:hAnsi="Verdana"/>
          <w:color w:val="000000"/>
          <w:sz w:val="20"/>
        </w:rPr>
        <w:t>’s</w:t>
      </w:r>
      <w:r w:rsidR="00537D5D" w:rsidRPr="009807AE">
        <w:rPr>
          <w:rFonts w:ascii="Verdana" w:hAnsi="Verdana"/>
          <w:color w:val="000000"/>
          <w:sz w:val="20"/>
        </w:rPr>
        <w:t xml:space="preserve"> the deal</w:t>
      </w:r>
      <w:r w:rsidR="007416BB">
        <w:rPr>
          <w:rFonts w:ascii="Verdana" w:hAnsi="Verdana"/>
          <w:color w:val="000000"/>
          <w:sz w:val="20"/>
        </w:rPr>
        <w:t xml:space="preserve"> — </w:t>
      </w:r>
      <w:r w:rsidR="00537D5D" w:rsidRPr="009807AE">
        <w:rPr>
          <w:rFonts w:ascii="Verdana" w:hAnsi="Verdana"/>
          <w:color w:val="000000"/>
          <w:sz w:val="20"/>
        </w:rPr>
        <w:t>15% off if you put a warranty on my soul that I wo</w:t>
      </w:r>
      <w:r>
        <w:rPr>
          <w:rFonts w:ascii="Verdana" w:hAnsi="Verdana"/>
          <w:color w:val="000000"/>
          <w:sz w:val="20"/>
        </w:rPr>
        <w:t>n’t</w:t>
      </w:r>
      <w:r w:rsidR="00537D5D" w:rsidRPr="009807AE">
        <w:rPr>
          <w:rFonts w:ascii="Verdana" w:hAnsi="Verdana"/>
          <w:color w:val="000000"/>
          <w:sz w:val="20"/>
        </w:rPr>
        <w:t xml:space="preserve"> ever go to Hell. In writing. In blood.</w:t>
      </w:r>
      <w:r>
        <w:rPr>
          <w:rFonts w:ascii="Verdana" w:hAnsi="Verdana"/>
          <w:color w:val="000000"/>
          <w:sz w:val="20"/>
        </w:rPr>
        <w:t>”</w:t>
      </w:r>
    </w:p>
    <w:p w14:paraId="1DC77FDE" w14:textId="65918A69"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Lorifer blinked at her.</w:t>
      </w:r>
    </w:p>
    <w:p w14:paraId="7591023A" w14:textId="181917C9"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I ca</w:t>
      </w:r>
      <w:r>
        <w:rPr>
          <w:rFonts w:ascii="Verdana" w:hAnsi="Verdana"/>
          <w:color w:val="000000"/>
          <w:sz w:val="20"/>
        </w:rPr>
        <w:t>n’t</w:t>
      </w:r>
      <w:r w:rsidR="00537D5D" w:rsidRPr="009807AE">
        <w:rPr>
          <w:rFonts w:ascii="Verdana" w:hAnsi="Verdana"/>
          <w:color w:val="000000"/>
          <w:sz w:val="20"/>
        </w:rPr>
        <w:t xml:space="preserve"> do that,</w:t>
      </w:r>
      <w:r>
        <w:rPr>
          <w:rFonts w:ascii="Verdana" w:hAnsi="Verdana"/>
          <w:color w:val="000000"/>
          <w:sz w:val="20"/>
        </w:rPr>
        <w:t xml:space="preserve">” </w:t>
      </w:r>
      <w:r w:rsidR="00537D5D" w:rsidRPr="009807AE">
        <w:rPr>
          <w:rFonts w:ascii="Verdana" w:hAnsi="Verdana"/>
          <w:color w:val="000000"/>
          <w:sz w:val="20"/>
        </w:rPr>
        <w:t>he said.</w:t>
      </w:r>
    </w:p>
    <w:p w14:paraId="154D86A1" w14:textId="7156FDFC"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Why not? If you guys can make contracts saying you</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do</w:t>
      </w:r>
      <w:r w:rsidR="00537D5D" w:rsidRPr="009807AE">
        <w:rPr>
          <w:rStyle w:val="01Text"/>
          <w:rFonts w:ascii="Verdana" w:hAnsi="Verdana"/>
          <w:color w:val="000000"/>
          <w:sz w:val="20"/>
        </w:rPr>
        <w:t xml:space="preserve"> </w:t>
      </w:r>
      <w:r w:rsidR="00537D5D" w:rsidRPr="009807AE">
        <w:rPr>
          <w:rFonts w:ascii="Verdana" w:hAnsi="Verdana"/>
          <w:color w:val="000000"/>
          <w:sz w:val="20"/>
        </w:rPr>
        <w:t>get specific souls, then you can make contracts saying you</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do</w:t>
      </w:r>
      <w:r>
        <w:rPr>
          <w:rStyle w:val="00Text"/>
          <w:rFonts w:ascii="Verdana" w:hAnsi="Verdana"/>
          <w:color w:val="000000"/>
          <w:sz w:val="20"/>
        </w:rPr>
        <w:t>n’t</w:t>
      </w:r>
      <w:r w:rsidR="00537D5D" w:rsidRPr="009807AE">
        <w:rPr>
          <w:rFonts w:ascii="Verdana" w:hAnsi="Verdana"/>
          <w:color w:val="000000"/>
          <w:sz w:val="20"/>
        </w:rPr>
        <w:t>.</w:t>
      </w:r>
      <w:r>
        <w:rPr>
          <w:rFonts w:ascii="Verdana" w:hAnsi="Verdana"/>
          <w:color w:val="000000"/>
          <w:sz w:val="20"/>
        </w:rPr>
        <w:t>”</w:t>
      </w:r>
    </w:p>
    <w:p w14:paraId="623FE967" w14:textId="52C25CF6"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Well, yeah, I guess, but</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I</w:t>
      </w:r>
      <w:r w:rsidR="00537D5D" w:rsidRPr="009807AE">
        <w:rPr>
          <w:rStyle w:val="01Text"/>
          <w:rFonts w:ascii="Verdana" w:hAnsi="Verdana"/>
          <w:color w:val="000000"/>
          <w:sz w:val="20"/>
        </w:rPr>
        <w:t xml:space="preserve"> </w:t>
      </w:r>
      <w:r w:rsidR="00537D5D" w:rsidRPr="009807AE">
        <w:rPr>
          <w:rFonts w:ascii="Verdana" w:hAnsi="Verdana"/>
          <w:color w:val="000000"/>
          <w:sz w:val="20"/>
        </w:rPr>
        <w:t>ca</w:t>
      </w:r>
      <w:r>
        <w:rPr>
          <w:rFonts w:ascii="Verdana" w:hAnsi="Verdana"/>
          <w:color w:val="000000"/>
          <w:sz w:val="20"/>
        </w:rPr>
        <w:t>n’t</w:t>
      </w:r>
      <w:r w:rsidR="00537D5D" w:rsidRPr="009807AE">
        <w:rPr>
          <w:rFonts w:ascii="Verdana" w:hAnsi="Verdana"/>
          <w:color w:val="000000"/>
          <w:sz w:val="20"/>
        </w:rPr>
        <w:t xml:space="preserve">; </w:t>
      </w:r>
      <w:r>
        <w:rPr>
          <w:rFonts w:ascii="Verdana" w:hAnsi="Verdana"/>
          <w:color w:val="000000"/>
          <w:sz w:val="20"/>
        </w:rPr>
        <w:t>I’m</w:t>
      </w:r>
      <w:r w:rsidR="00537D5D" w:rsidRPr="009807AE">
        <w:rPr>
          <w:rFonts w:ascii="Verdana" w:hAnsi="Verdana"/>
          <w:color w:val="000000"/>
          <w:sz w:val="20"/>
        </w:rPr>
        <w:t xml:space="preserve"> just a supply imp. You</w:t>
      </w:r>
      <w:r>
        <w:rPr>
          <w:rFonts w:ascii="Verdana" w:hAnsi="Verdana"/>
          <w:color w:val="000000"/>
          <w:sz w:val="20"/>
        </w:rPr>
        <w:t>’d</w:t>
      </w:r>
      <w:r w:rsidR="00537D5D" w:rsidRPr="009807AE">
        <w:rPr>
          <w:rFonts w:ascii="Verdana" w:hAnsi="Verdana"/>
          <w:color w:val="000000"/>
          <w:sz w:val="20"/>
        </w:rPr>
        <w:t xml:space="preserve"> need a soul broker.</w:t>
      </w:r>
      <w:r>
        <w:rPr>
          <w:rFonts w:ascii="Verdana" w:hAnsi="Verdana"/>
          <w:color w:val="000000"/>
          <w:sz w:val="20"/>
        </w:rPr>
        <w:t>”</w:t>
      </w:r>
    </w:p>
    <w:p w14:paraId="56C70DB3"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So? Get one.</w:t>
      </w:r>
      <w:r>
        <w:rPr>
          <w:rFonts w:ascii="Verdana" w:hAnsi="Verdana"/>
          <w:color w:val="000000"/>
          <w:sz w:val="20"/>
        </w:rPr>
        <w:t>”</w:t>
      </w:r>
    </w:p>
    <w:p w14:paraId="29128404" w14:textId="44102069"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He shook his head, dislodging a large spider.</w:t>
      </w:r>
      <w:r w:rsidR="009807AE">
        <w:rPr>
          <w:rFonts w:ascii="Verdana" w:hAnsi="Verdana"/>
          <w:color w:val="000000"/>
          <w:sz w:val="20"/>
        </w:rPr>
        <w:t xml:space="preserve"> “</w:t>
      </w:r>
      <w:r w:rsidRPr="009807AE">
        <w:rPr>
          <w:rFonts w:ascii="Verdana" w:hAnsi="Verdana"/>
          <w:color w:val="000000"/>
          <w:sz w:val="20"/>
        </w:rPr>
        <w:t>Not for 15% off</w:t>
      </w:r>
      <w:r w:rsidR="007416BB">
        <w:rPr>
          <w:rFonts w:ascii="Verdana" w:hAnsi="Verdana"/>
          <w:color w:val="000000"/>
          <w:sz w:val="20"/>
        </w:rPr>
        <w:t xml:space="preserve"> — </w:t>
      </w:r>
      <w:r w:rsidRPr="009807AE">
        <w:rPr>
          <w:rFonts w:ascii="Verdana" w:hAnsi="Verdana"/>
          <w:color w:val="000000"/>
          <w:sz w:val="20"/>
        </w:rPr>
        <w:t>I</w:t>
      </w:r>
      <w:r w:rsidR="009807AE">
        <w:rPr>
          <w:rFonts w:ascii="Verdana" w:hAnsi="Verdana"/>
          <w:color w:val="000000"/>
          <w:sz w:val="20"/>
        </w:rPr>
        <w:t>’d</w:t>
      </w:r>
      <w:r w:rsidRPr="009807AE">
        <w:rPr>
          <w:rFonts w:ascii="Verdana" w:hAnsi="Verdana"/>
          <w:color w:val="000000"/>
          <w:sz w:val="20"/>
        </w:rPr>
        <w:t xml:space="preserve"> have to pay a back-commission, and I ca</w:t>
      </w:r>
      <w:r w:rsidR="009807AE">
        <w:rPr>
          <w:rFonts w:ascii="Verdana" w:hAnsi="Verdana"/>
          <w:color w:val="000000"/>
          <w:sz w:val="20"/>
        </w:rPr>
        <w:t>n’t</w:t>
      </w:r>
      <w:r w:rsidRPr="009807AE">
        <w:rPr>
          <w:rFonts w:ascii="Verdana" w:hAnsi="Verdana"/>
          <w:color w:val="000000"/>
          <w:sz w:val="20"/>
        </w:rPr>
        <w:t>...</w:t>
      </w:r>
      <w:r w:rsidR="009807AE">
        <w:rPr>
          <w:rFonts w:ascii="Verdana" w:hAnsi="Verdana"/>
          <w:color w:val="000000"/>
          <w:sz w:val="20"/>
        </w:rPr>
        <w:t>”</w:t>
      </w:r>
    </w:p>
    <w:p w14:paraId="5319304A"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20% off.</w:t>
      </w:r>
      <w:r>
        <w:rPr>
          <w:rFonts w:ascii="Verdana" w:hAnsi="Verdana"/>
          <w:color w:val="000000"/>
          <w:sz w:val="20"/>
        </w:rPr>
        <w:t>”</w:t>
      </w:r>
    </w:p>
    <w:p w14:paraId="2AFBA4FD"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I...</w:t>
      </w:r>
      <w:r>
        <w:rPr>
          <w:rFonts w:ascii="Verdana" w:hAnsi="Verdana"/>
          <w:color w:val="000000"/>
          <w:sz w:val="20"/>
        </w:rPr>
        <w:t xml:space="preserve">” </w:t>
      </w:r>
      <w:r w:rsidR="00537D5D" w:rsidRPr="009807AE">
        <w:rPr>
          <w:rFonts w:ascii="Verdana" w:hAnsi="Verdana"/>
          <w:color w:val="000000"/>
          <w:sz w:val="20"/>
        </w:rPr>
        <w:t>He hesitated.</w:t>
      </w:r>
      <w:r>
        <w:rPr>
          <w:rFonts w:ascii="Verdana" w:hAnsi="Verdana"/>
          <w:color w:val="000000"/>
          <w:sz w:val="20"/>
        </w:rPr>
        <w:t xml:space="preserve"> “</w:t>
      </w:r>
      <w:r w:rsidR="00537D5D" w:rsidRPr="009807AE">
        <w:rPr>
          <w:rFonts w:ascii="Verdana" w:hAnsi="Verdana"/>
          <w:color w:val="000000"/>
          <w:sz w:val="20"/>
        </w:rPr>
        <w:t>Thirty?</w:t>
      </w:r>
      <w:r>
        <w:rPr>
          <w:rFonts w:ascii="Verdana" w:hAnsi="Verdana"/>
          <w:color w:val="000000"/>
          <w:sz w:val="20"/>
        </w:rPr>
        <w:t>”</w:t>
      </w:r>
    </w:p>
    <w:p w14:paraId="6668729F"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Twenty-five.</w:t>
      </w:r>
      <w:r>
        <w:rPr>
          <w:rFonts w:ascii="Verdana" w:hAnsi="Verdana"/>
          <w:color w:val="000000"/>
          <w:sz w:val="20"/>
        </w:rPr>
        <w:t>”</w:t>
      </w:r>
    </w:p>
    <w:p w14:paraId="7F8BEFDC" w14:textId="02CF3BB2"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You understand that this would only apply to Hell, right? It would</w:t>
      </w:r>
      <w:r>
        <w:rPr>
          <w:rFonts w:ascii="Verdana" w:hAnsi="Verdana"/>
          <w:color w:val="000000"/>
          <w:sz w:val="20"/>
        </w:rPr>
        <w:t>n’t</w:t>
      </w:r>
      <w:r w:rsidR="00537D5D" w:rsidRPr="009807AE">
        <w:rPr>
          <w:rFonts w:ascii="Verdana" w:hAnsi="Verdana"/>
          <w:color w:val="000000"/>
          <w:sz w:val="20"/>
        </w:rPr>
        <w:t xml:space="preserve"> rule out purgatory; that</w:t>
      </w:r>
      <w:r>
        <w:rPr>
          <w:rFonts w:ascii="Verdana" w:hAnsi="Verdana"/>
          <w:color w:val="000000"/>
          <w:sz w:val="20"/>
        </w:rPr>
        <w:t>’s</w:t>
      </w:r>
      <w:r w:rsidR="00537D5D" w:rsidRPr="009807AE">
        <w:rPr>
          <w:rFonts w:ascii="Verdana" w:hAnsi="Verdana"/>
          <w:color w:val="000000"/>
          <w:sz w:val="20"/>
        </w:rPr>
        <w:t xml:space="preserve"> a franchise operation, we do</w:t>
      </w:r>
      <w:r>
        <w:rPr>
          <w:rFonts w:ascii="Verdana" w:hAnsi="Verdana"/>
          <w:color w:val="000000"/>
          <w:sz w:val="20"/>
        </w:rPr>
        <w:t>n’t</w:t>
      </w:r>
      <w:r w:rsidR="00537D5D" w:rsidRPr="009807AE">
        <w:rPr>
          <w:rFonts w:ascii="Verdana" w:hAnsi="Verdana"/>
          <w:color w:val="000000"/>
          <w:sz w:val="20"/>
        </w:rPr>
        <w:t xml:space="preserve"> hold sway there.</w:t>
      </w:r>
      <w:r>
        <w:rPr>
          <w:rFonts w:ascii="Verdana" w:hAnsi="Verdana"/>
          <w:color w:val="000000"/>
          <w:sz w:val="20"/>
        </w:rPr>
        <w:t>”</w:t>
      </w:r>
    </w:p>
    <w:p w14:paraId="0FF81E34" w14:textId="0937C601"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Angela frowned.</w:t>
      </w:r>
      <w:r w:rsidR="009807AE">
        <w:rPr>
          <w:rFonts w:ascii="Verdana" w:hAnsi="Verdana"/>
          <w:color w:val="000000"/>
          <w:sz w:val="20"/>
        </w:rPr>
        <w:t xml:space="preserve"> “</w:t>
      </w:r>
      <w:r w:rsidRPr="009807AE">
        <w:rPr>
          <w:rFonts w:ascii="Verdana" w:hAnsi="Verdana"/>
          <w:color w:val="000000"/>
          <w:sz w:val="20"/>
        </w:rPr>
        <w:t>Purgatory</w:t>
      </w:r>
      <w:r w:rsidR="009807AE">
        <w:rPr>
          <w:rFonts w:ascii="Verdana" w:hAnsi="Verdana"/>
          <w:color w:val="000000"/>
          <w:sz w:val="20"/>
        </w:rPr>
        <w:t>’s</w:t>
      </w:r>
      <w:r w:rsidRPr="009807AE">
        <w:rPr>
          <w:rFonts w:ascii="Verdana" w:hAnsi="Verdana"/>
          <w:color w:val="000000"/>
          <w:sz w:val="20"/>
        </w:rPr>
        <w:t xml:space="preserve"> not eternal, though, right?</w:t>
      </w:r>
      <w:r w:rsidR="009807AE">
        <w:rPr>
          <w:rFonts w:ascii="Verdana" w:hAnsi="Verdana"/>
          <w:color w:val="000000"/>
          <w:sz w:val="20"/>
        </w:rPr>
        <w:t>”</w:t>
      </w:r>
    </w:p>
    <w:p w14:paraId="18724216" w14:textId="73A4642A"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537D5D" w:rsidRPr="009807AE">
        <w:rPr>
          <w:rFonts w:ascii="Verdana" w:hAnsi="Verdana"/>
          <w:color w:val="000000"/>
          <w:sz w:val="20"/>
        </w:rPr>
        <w:t>Technically, no, but you could get a few million years even if you do</w:t>
      </w:r>
      <w:r>
        <w:rPr>
          <w:rFonts w:ascii="Verdana" w:hAnsi="Verdana"/>
          <w:color w:val="000000"/>
          <w:sz w:val="20"/>
        </w:rPr>
        <w:t>n’t</w:t>
      </w:r>
      <w:r w:rsidR="00537D5D" w:rsidRPr="009807AE">
        <w:rPr>
          <w:rFonts w:ascii="Verdana" w:hAnsi="Verdana"/>
          <w:color w:val="000000"/>
          <w:sz w:val="20"/>
        </w:rPr>
        <w:t xml:space="preserve"> go all Pol Pot or anything. I mean, if you start eating babies for Sunday dinner you could wind up the last soul in purgatory, a few billion years from now when Earth</w:t>
      </w:r>
      <w:r>
        <w:rPr>
          <w:rFonts w:ascii="Verdana" w:hAnsi="Verdana"/>
          <w:color w:val="000000"/>
          <w:sz w:val="20"/>
        </w:rPr>
        <w:t>’s</w:t>
      </w:r>
      <w:r w:rsidR="00537D5D" w:rsidRPr="009807AE">
        <w:rPr>
          <w:rFonts w:ascii="Verdana" w:hAnsi="Verdana"/>
          <w:color w:val="000000"/>
          <w:sz w:val="20"/>
        </w:rPr>
        <w:t xml:space="preserve"> a cinder and the sun</w:t>
      </w:r>
      <w:r>
        <w:rPr>
          <w:rFonts w:ascii="Verdana" w:hAnsi="Verdana"/>
          <w:color w:val="000000"/>
          <w:sz w:val="20"/>
        </w:rPr>
        <w:t>’s</w:t>
      </w:r>
      <w:r w:rsidR="00537D5D" w:rsidRPr="009807AE">
        <w:rPr>
          <w:rFonts w:ascii="Verdana" w:hAnsi="Verdana"/>
          <w:color w:val="000000"/>
          <w:sz w:val="20"/>
        </w:rPr>
        <w:t xml:space="preserve"> gone cold, before you finally get your pass.</w:t>
      </w:r>
      <w:r>
        <w:rPr>
          <w:rFonts w:ascii="Verdana" w:hAnsi="Verdana"/>
          <w:color w:val="000000"/>
          <w:sz w:val="20"/>
        </w:rPr>
        <w:t>”</w:t>
      </w:r>
    </w:p>
    <w:p w14:paraId="1DBBF9CA" w14:textId="13998A15"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She shuddered.</w:t>
      </w:r>
      <w:r w:rsidR="009807AE">
        <w:rPr>
          <w:rFonts w:ascii="Verdana" w:hAnsi="Verdana"/>
          <w:color w:val="000000"/>
          <w:sz w:val="20"/>
        </w:rPr>
        <w:t xml:space="preserve"> “</w:t>
      </w:r>
      <w:r w:rsidRPr="009807AE">
        <w:rPr>
          <w:rFonts w:ascii="Verdana" w:hAnsi="Verdana"/>
          <w:color w:val="000000"/>
          <w:sz w:val="20"/>
        </w:rPr>
        <w:t>I was</w:t>
      </w:r>
      <w:r w:rsidR="009807AE">
        <w:rPr>
          <w:rFonts w:ascii="Verdana" w:hAnsi="Verdana"/>
          <w:color w:val="000000"/>
          <w:sz w:val="20"/>
        </w:rPr>
        <w:t>n’t</w:t>
      </w:r>
      <w:r w:rsidRPr="009807AE">
        <w:rPr>
          <w:rFonts w:ascii="Verdana" w:hAnsi="Verdana"/>
          <w:color w:val="000000"/>
          <w:sz w:val="20"/>
        </w:rPr>
        <w:t xml:space="preserve"> planning to eat any babies, thanks.</w:t>
      </w:r>
      <w:r w:rsidR="009807AE">
        <w:rPr>
          <w:rFonts w:ascii="Verdana" w:hAnsi="Verdana"/>
          <w:color w:val="000000"/>
          <w:sz w:val="20"/>
        </w:rPr>
        <w:t>”</w:t>
      </w:r>
    </w:p>
    <w:p w14:paraId="4321CA48" w14:textId="69AB8559"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Okay, but then I do</w:t>
      </w:r>
      <w:r>
        <w:rPr>
          <w:rFonts w:ascii="Verdana" w:hAnsi="Verdana"/>
          <w:color w:val="000000"/>
          <w:sz w:val="20"/>
        </w:rPr>
        <w:t>n’t</w:t>
      </w:r>
      <w:r w:rsidR="00537D5D" w:rsidRPr="009807AE">
        <w:rPr>
          <w:rFonts w:ascii="Verdana" w:hAnsi="Verdana"/>
          <w:color w:val="000000"/>
          <w:sz w:val="20"/>
        </w:rPr>
        <w:t xml:space="preserve"> quite see why you want a Get Out of Hell Free card, when you</w:t>
      </w:r>
      <w:r>
        <w:rPr>
          <w:rFonts w:ascii="Verdana" w:hAnsi="Verdana"/>
          <w:color w:val="000000"/>
          <w:sz w:val="20"/>
        </w:rPr>
        <w:t>’re</w:t>
      </w:r>
      <w:r w:rsidR="00537D5D" w:rsidRPr="009807AE">
        <w:rPr>
          <w:rFonts w:ascii="Verdana" w:hAnsi="Verdana"/>
          <w:color w:val="000000"/>
          <w:sz w:val="20"/>
        </w:rPr>
        <w:t xml:space="preserve"> an Episcopalian and all</w:t>
      </w:r>
      <w:r w:rsidR="007416BB">
        <w:rPr>
          <w:rFonts w:ascii="Verdana" w:hAnsi="Verdana"/>
          <w:color w:val="000000"/>
          <w:sz w:val="20"/>
        </w:rPr>
        <w:t xml:space="preserve"> — </w:t>
      </w:r>
      <w:r w:rsidR="00537D5D" w:rsidRPr="009807AE">
        <w:rPr>
          <w:rFonts w:ascii="Verdana" w:hAnsi="Verdana"/>
          <w:color w:val="000000"/>
          <w:sz w:val="20"/>
        </w:rPr>
        <w:t>you</w:t>
      </w:r>
      <w:r>
        <w:rPr>
          <w:rFonts w:ascii="Verdana" w:hAnsi="Verdana"/>
          <w:color w:val="000000"/>
          <w:sz w:val="20"/>
        </w:rPr>
        <w:t xml:space="preserve">’ve </w:t>
      </w:r>
      <w:r w:rsidR="00537D5D" w:rsidRPr="009807AE">
        <w:rPr>
          <w:rFonts w:ascii="Verdana" w:hAnsi="Verdana"/>
          <w:color w:val="000000"/>
          <w:sz w:val="20"/>
        </w:rPr>
        <w:t>already</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got</w:t>
      </w:r>
      <w:r w:rsidR="00537D5D" w:rsidRPr="009807AE">
        <w:rPr>
          <w:rStyle w:val="01Text"/>
          <w:rFonts w:ascii="Verdana" w:hAnsi="Verdana"/>
          <w:color w:val="000000"/>
          <w:sz w:val="20"/>
        </w:rPr>
        <w:t xml:space="preserve"> </w:t>
      </w:r>
      <w:r w:rsidR="00537D5D" w:rsidRPr="009807AE">
        <w:rPr>
          <w:rFonts w:ascii="Verdana" w:hAnsi="Verdana"/>
          <w:color w:val="000000"/>
          <w:sz w:val="20"/>
        </w:rPr>
        <w:t>the whole confession-penance-repentance option for the ordinary stuff.</w:t>
      </w:r>
      <w:r>
        <w:rPr>
          <w:rFonts w:ascii="Verdana" w:hAnsi="Verdana"/>
          <w:color w:val="000000"/>
          <w:sz w:val="20"/>
        </w:rPr>
        <w:t>”</w:t>
      </w:r>
    </w:p>
    <w:p w14:paraId="51742704" w14:textId="2DC681CD"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Insurance,</w:t>
      </w:r>
      <w:r>
        <w:rPr>
          <w:rFonts w:ascii="Verdana" w:hAnsi="Verdana"/>
          <w:color w:val="000000"/>
          <w:sz w:val="20"/>
        </w:rPr>
        <w:t xml:space="preserve">” </w:t>
      </w:r>
      <w:r w:rsidR="00537D5D" w:rsidRPr="009807AE">
        <w:rPr>
          <w:rFonts w:ascii="Verdana" w:hAnsi="Verdana"/>
          <w:color w:val="000000"/>
          <w:sz w:val="20"/>
        </w:rPr>
        <w:t>Angela said.</w:t>
      </w:r>
      <w:r>
        <w:rPr>
          <w:rFonts w:ascii="Verdana" w:hAnsi="Verdana"/>
          <w:color w:val="000000"/>
          <w:sz w:val="20"/>
        </w:rPr>
        <w:t xml:space="preserve"> “</w:t>
      </w:r>
      <w:r w:rsidR="00537D5D" w:rsidRPr="009807AE">
        <w:rPr>
          <w:rFonts w:ascii="Verdana" w:hAnsi="Verdana"/>
          <w:color w:val="000000"/>
          <w:sz w:val="20"/>
        </w:rPr>
        <w:t>Just playing it safe. So, twenty-five? That</w:t>
      </w:r>
      <w:r>
        <w:rPr>
          <w:rFonts w:ascii="Verdana" w:hAnsi="Verdana"/>
          <w:color w:val="000000"/>
          <w:sz w:val="20"/>
        </w:rPr>
        <w:t>’s</w:t>
      </w:r>
      <w:r w:rsidR="00537D5D" w:rsidRPr="009807AE">
        <w:rPr>
          <w:rFonts w:ascii="Verdana" w:hAnsi="Verdana"/>
          <w:color w:val="000000"/>
          <w:sz w:val="20"/>
        </w:rPr>
        <w:t xml:space="preserve"> one-quarter off list, and the soul thing, it</w:t>
      </w:r>
      <w:r>
        <w:rPr>
          <w:rFonts w:ascii="Verdana" w:hAnsi="Verdana"/>
          <w:color w:val="000000"/>
          <w:sz w:val="20"/>
        </w:rPr>
        <w:t>’s</w:t>
      </w:r>
      <w:r w:rsidR="00537D5D" w:rsidRPr="009807AE">
        <w:rPr>
          <w:rFonts w:ascii="Verdana" w:hAnsi="Verdana"/>
          <w:color w:val="000000"/>
          <w:sz w:val="20"/>
        </w:rPr>
        <w:t xml:space="preserve"> not like you</w:t>
      </w:r>
      <w:r>
        <w:rPr>
          <w:rFonts w:ascii="Verdana" w:hAnsi="Verdana"/>
          <w:color w:val="000000"/>
          <w:sz w:val="20"/>
        </w:rPr>
        <w:t>’d</w:t>
      </w:r>
      <w:r w:rsidR="00537D5D" w:rsidRPr="009807AE">
        <w:rPr>
          <w:rFonts w:ascii="Verdana" w:hAnsi="Verdana"/>
          <w:color w:val="000000"/>
          <w:sz w:val="20"/>
        </w:rPr>
        <w:t xml:space="preserve"> have gotten it anyway</w:t>
      </w:r>
      <w:r w:rsidR="007416BB">
        <w:rPr>
          <w:rFonts w:ascii="Verdana" w:hAnsi="Verdana"/>
          <w:color w:val="000000"/>
          <w:sz w:val="20"/>
        </w:rPr>
        <w:t xml:space="preserve"> — </w:t>
      </w:r>
      <w:r w:rsidR="00537D5D" w:rsidRPr="009807AE">
        <w:rPr>
          <w:rFonts w:ascii="Verdana" w:hAnsi="Verdana"/>
          <w:color w:val="000000"/>
          <w:sz w:val="20"/>
        </w:rPr>
        <w:t>after all, now I know you guys are all real...</w:t>
      </w:r>
      <w:r>
        <w:rPr>
          <w:rFonts w:ascii="Verdana" w:hAnsi="Verdana"/>
          <w:color w:val="000000"/>
          <w:sz w:val="20"/>
        </w:rPr>
        <w:t>”</w:t>
      </w:r>
    </w:p>
    <w:p w14:paraId="3E327317" w14:textId="2B194B1F"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Well, if we had sicced the Temptations Division on you</w:t>
      </w:r>
      <w:r w:rsidR="007416BB">
        <w:rPr>
          <w:rFonts w:ascii="Verdana" w:hAnsi="Verdana"/>
          <w:color w:val="000000"/>
          <w:sz w:val="20"/>
        </w:rPr>
        <w:t xml:space="preserve"> — </w:t>
      </w:r>
      <w:r w:rsidR="00537D5D" w:rsidRPr="009807AE">
        <w:rPr>
          <w:rFonts w:ascii="Verdana" w:hAnsi="Verdana"/>
          <w:color w:val="000000"/>
          <w:sz w:val="20"/>
        </w:rPr>
        <w:t>but yeah, okay, 25% off retail, and we warrant your soul.</w:t>
      </w:r>
      <w:r>
        <w:rPr>
          <w:rFonts w:ascii="Verdana" w:hAnsi="Verdana"/>
          <w:color w:val="000000"/>
          <w:sz w:val="20"/>
        </w:rPr>
        <w:t>”</w:t>
      </w:r>
    </w:p>
    <w:p w14:paraId="3D88EE4D"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Up front, no contingencies or hidden options.</w:t>
      </w:r>
      <w:r>
        <w:rPr>
          <w:rFonts w:ascii="Verdana" w:hAnsi="Verdana"/>
          <w:color w:val="000000"/>
          <w:sz w:val="20"/>
        </w:rPr>
        <w:t>”</w:t>
      </w:r>
    </w:p>
    <w:p w14:paraId="0B5D58F6" w14:textId="77777777"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Lorifer sighed.</w:t>
      </w:r>
      <w:r w:rsidR="009807AE">
        <w:rPr>
          <w:rFonts w:ascii="Verdana" w:hAnsi="Verdana"/>
          <w:color w:val="000000"/>
          <w:sz w:val="20"/>
        </w:rPr>
        <w:t xml:space="preserve"> “</w:t>
      </w:r>
      <w:r w:rsidRPr="009807AE">
        <w:rPr>
          <w:rFonts w:ascii="Verdana" w:hAnsi="Verdana"/>
          <w:color w:val="000000"/>
          <w:sz w:val="20"/>
        </w:rPr>
        <w:t>Yeah, yeah.</w:t>
      </w:r>
      <w:r w:rsidR="009807AE">
        <w:rPr>
          <w:rFonts w:ascii="Verdana" w:hAnsi="Verdana"/>
          <w:color w:val="000000"/>
          <w:sz w:val="20"/>
        </w:rPr>
        <w:t>”</w:t>
      </w:r>
    </w:p>
    <w:p w14:paraId="591DB21E" w14:textId="269CFFEB"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Then it</w:t>
      </w:r>
      <w:r>
        <w:rPr>
          <w:rFonts w:ascii="Verdana" w:hAnsi="Verdana"/>
          <w:color w:val="000000"/>
          <w:sz w:val="20"/>
        </w:rPr>
        <w:t>’s</w:t>
      </w:r>
      <w:r w:rsidR="00537D5D" w:rsidRPr="009807AE">
        <w:rPr>
          <w:rFonts w:ascii="Verdana" w:hAnsi="Verdana"/>
          <w:color w:val="000000"/>
          <w:sz w:val="20"/>
        </w:rPr>
        <w:t xml:space="preserve"> a deal. Ten a.m. Tuesday.</w:t>
      </w:r>
      <w:r>
        <w:rPr>
          <w:rFonts w:ascii="Verdana" w:hAnsi="Verdana"/>
          <w:color w:val="000000"/>
          <w:sz w:val="20"/>
        </w:rPr>
        <w:t>”</w:t>
      </w:r>
    </w:p>
    <w:p w14:paraId="73DF4519" w14:textId="172A9EE0"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Reluctantly, Angela shook a black-gloved hand. Lorifer left, grinning.</w:t>
      </w:r>
    </w:p>
    <w:p w14:paraId="02C441D8" w14:textId="77777777" w:rsidR="0058343C"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It took a day and a half before the stench finally faded.</w:t>
      </w:r>
    </w:p>
    <w:p w14:paraId="00C87859" w14:textId="3E1EBE75" w:rsidR="0058343C" w:rsidRDefault="0058343C" w:rsidP="009807AE">
      <w:pPr>
        <w:suppressAutoHyphens/>
        <w:spacing w:after="0" w:line="240" w:lineRule="auto"/>
        <w:ind w:firstLine="283"/>
        <w:jc w:val="both"/>
        <w:rPr>
          <w:rFonts w:ascii="Verdana" w:hAnsi="Verdana"/>
          <w:color w:val="000000"/>
          <w:sz w:val="20"/>
        </w:rPr>
      </w:pPr>
    </w:p>
    <w:p w14:paraId="08BE1C3C" w14:textId="77777777" w:rsidR="0058343C" w:rsidRDefault="0058343C" w:rsidP="009807AE">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004DF015" w14:textId="77777777" w:rsidR="0058343C" w:rsidRDefault="0058343C" w:rsidP="009807AE">
      <w:pPr>
        <w:suppressAutoHyphens/>
        <w:spacing w:after="0" w:line="240" w:lineRule="auto"/>
        <w:ind w:firstLine="283"/>
        <w:jc w:val="both"/>
        <w:rPr>
          <w:rFonts w:ascii="Verdana" w:hAnsi="Verdana"/>
          <w:color w:val="000000"/>
          <w:sz w:val="20"/>
        </w:rPr>
      </w:pPr>
    </w:p>
    <w:p w14:paraId="490017A4" w14:textId="77777777"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By Tuesday morning Angela had bought up every serious whip from every leather goods warehouse in a three-hundred-mile radius, for a total of three hundred and eighty-six, baffling her suppliers.</w:t>
      </w:r>
    </w:p>
    <w:p w14:paraId="3896C36F" w14:textId="13BE8529"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It</w:t>
      </w:r>
      <w:r>
        <w:rPr>
          <w:rFonts w:ascii="Verdana" w:hAnsi="Verdana"/>
          <w:color w:val="000000"/>
          <w:sz w:val="20"/>
        </w:rPr>
        <w:t>’s</w:t>
      </w:r>
      <w:r w:rsidR="00537D5D" w:rsidRPr="009807AE">
        <w:rPr>
          <w:rFonts w:ascii="Verdana" w:hAnsi="Verdana"/>
          <w:color w:val="000000"/>
          <w:sz w:val="20"/>
        </w:rPr>
        <w:t xml:space="preserve"> a religious thing,</w:t>
      </w:r>
      <w:r>
        <w:rPr>
          <w:rFonts w:ascii="Verdana" w:hAnsi="Verdana"/>
          <w:color w:val="000000"/>
          <w:sz w:val="20"/>
        </w:rPr>
        <w:t xml:space="preserve">” </w:t>
      </w:r>
      <w:r w:rsidR="00537D5D" w:rsidRPr="009807AE">
        <w:rPr>
          <w:rFonts w:ascii="Verdana" w:hAnsi="Verdana"/>
          <w:color w:val="000000"/>
          <w:sz w:val="20"/>
        </w:rPr>
        <w:t>she had told them.</w:t>
      </w:r>
      <w:r>
        <w:rPr>
          <w:rFonts w:ascii="Verdana" w:hAnsi="Verdana"/>
          <w:color w:val="000000"/>
          <w:sz w:val="20"/>
        </w:rPr>
        <w:t xml:space="preserve"> “</w:t>
      </w:r>
      <w:r w:rsidR="00537D5D" w:rsidRPr="009807AE">
        <w:rPr>
          <w:rFonts w:ascii="Verdana" w:hAnsi="Verdana"/>
          <w:color w:val="000000"/>
          <w:sz w:val="20"/>
        </w:rPr>
        <w:t>Special order.</w:t>
      </w:r>
      <w:r>
        <w:rPr>
          <w:rFonts w:ascii="Verdana" w:hAnsi="Verdana"/>
          <w:color w:val="000000"/>
          <w:sz w:val="20"/>
        </w:rPr>
        <w:t>”</w:t>
      </w:r>
    </w:p>
    <w:p w14:paraId="1B3E8595" w14:textId="231558CE"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She had also gone over the conversation with Lorifer a hundred times, trying to remember for certain whether she had ever actually promised him four hundred, and whether the missing fourteen were going to be a problem. She had just concluded that she had</w:t>
      </w:r>
      <w:r w:rsidR="009807AE">
        <w:rPr>
          <w:rFonts w:ascii="Verdana" w:hAnsi="Verdana"/>
          <w:color w:val="000000"/>
          <w:sz w:val="20"/>
        </w:rPr>
        <w:t>n’t</w:t>
      </w:r>
      <w:r w:rsidRPr="009807AE">
        <w:rPr>
          <w:rFonts w:ascii="Verdana" w:hAnsi="Verdana"/>
          <w:color w:val="000000"/>
          <w:sz w:val="20"/>
        </w:rPr>
        <w:t xml:space="preserve"> ever said four hundred as a definite number when the bell jingled and Lorifer stepped in.</w:t>
      </w:r>
    </w:p>
    <w:p w14:paraId="489773E1" w14:textId="77777777"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The smell reached her a few seconds later, and she knew she would need to air out the shop all over again.</w:t>
      </w:r>
    </w:p>
    <w:p w14:paraId="275652E2" w14:textId="77777777"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The transaction went as smoothly as she could reasonably have expected, though she was not happy when she dumped out the contents of the manila envelope and discovered several of the bills had blood on them. Most of it was old and dried brown, but a couple of stains appeared fresh. She looked at Lorifer.</w:t>
      </w:r>
    </w:p>
    <w:p w14:paraId="0C7C1B78" w14:textId="786E56DD"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Do</w:t>
      </w:r>
      <w:r>
        <w:rPr>
          <w:rFonts w:ascii="Verdana" w:hAnsi="Verdana"/>
          <w:color w:val="000000"/>
          <w:sz w:val="20"/>
        </w:rPr>
        <w:t>n’t</w:t>
      </w:r>
      <w:r w:rsidR="00537D5D" w:rsidRPr="009807AE">
        <w:rPr>
          <w:rFonts w:ascii="Verdana" w:hAnsi="Verdana"/>
          <w:color w:val="000000"/>
          <w:sz w:val="20"/>
        </w:rPr>
        <w:t xml:space="preserve"> ask,</w:t>
      </w:r>
      <w:r>
        <w:rPr>
          <w:rFonts w:ascii="Verdana" w:hAnsi="Verdana"/>
          <w:color w:val="000000"/>
          <w:sz w:val="20"/>
        </w:rPr>
        <w:t xml:space="preserve">” </w:t>
      </w:r>
      <w:r w:rsidR="00537D5D" w:rsidRPr="009807AE">
        <w:rPr>
          <w:rFonts w:ascii="Verdana" w:hAnsi="Verdana"/>
          <w:color w:val="000000"/>
          <w:sz w:val="20"/>
        </w:rPr>
        <w:t>he said.</w:t>
      </w:r>
      <w:r>
        <w:rPr>
          <w:rFonts w:ascii="Verdana" w:hAnsi="Verdana"/>
          <w:color w:val="000000"/>
          <w:sz w:val="20"/>
        </w:rPr>
        <w:t xml:space="preserve"> “</w:t>
      </w:r>
      <w:r w:rsidR="00537D5D" w:rsidRPr="009807AE">
        <w:rPr>
          <w:rFonts w:ascii="Verdana" w:hAnsi="Verdana"/>
          <w:color w:val="000000"/>
          <w:sz w:val="20"/>
        </w:rPr>
        <w:t>You do</w:t>
      </w:r>
      <w:r>
        <w:rPr>
          <w:rFonts w:ascii="Verdana" w:hAnsi="Verdana"/>
          <w:color w:val="000000"/>
          <w:sz w:val="20"/>
        </w:rPr>
        <w:t>n’t</w:t>
      </w:r>
      <w:r w:rsidR="00537D5D" w:rsidRPr="009807AE">
        <w:rPr>
          <w:rFonts w:ascii="Verdana" w:hAnsi="Verdana"/>
          <w:color w:val="000000"/>
          <w:sz w:val="20"/>
        </w:rPr>
        <w:t xml:space="preserve"> want to know.</w:t>
      </w:r>
      <w:r>
        <w:rPr>
          <w:rFonts w:ascii="Verdana" w:hAnsi="Verdana"/>
          <w:color w:val="000000"/>
          <w:sz w:val="20"/>
        </w:rPr>
        <w:t>”</w:t>
      </w:r>
    </w:p>
    <w:p w14:paraId="7A9E1882" w14:textId="7DD7A746"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With anyone else she might have argued, but with Lorifer she knew immediately that she really</w:t>
      </w:r>
      <w:r w:rsidRPr="009807AE">
        <w:rPr>
          <w:rStyle w:val="01Text"/>
          <w:rFonts w:ascii="Verdana" w:hAnsi="Verdana"/>
          <w:color w:val="000000"/>
          <w:sz w:val="20"/>
        </w:rPr>
        <w:t xml:space="preserve"> </w:t>
      </w:r>
      <w:r w:rsidRPr="009807AE">
        <w:rPr>
          <w:rStyle w:val="00Text"/>
          <w:rFonts w:ascii="Verdana" w:hAnsi="Verdana"/>
          <w:color w:val="000000"/>
          <w:sz w:val="20"/>
        </w:rPr>
        <w:t>did</w:t>
      </w:r>
      <w:r w:rsidR="009807AE">
        <w:rPr>
          <w:rStyle w:val="00Text"/>
          <w:rFonts w:ascii="Verdana" w:hAnsi="Verdana"/>
          <w:color w:val="000000"/>
          <w:sz w:val="20"/>
        </w:rPr>
        <w:t>n’t</w:t>
      </w:r>
      <w:r w:rsidRPr="009807AE">
        <w:rPr>
          <w:rStyle w:val="01Text"/>
          <w:rFonts w:ascii="Verdana" w:hAnsi="Verdana"/>
          <w:color w:val="000000"/>
          <w:sz w:val="20"/>
        </w:rPr>
        <w:t xml:space="preserve"> </w:t>
      </w:r>
      <w:r w:rsidRPr="009807AE">
        <w:rPr>
          <w:rFonts w:ascii="Verdana" w:hAnsi="Verdana"/>
          <w:color w:val="000000"/>
          <w:sz w:val="20"/>
        </w:rPr>
        <w:t>want to know. She counted the money, and made change</w:t>
      </w:r>
      <w:r w:rsidR="007416BB">
        <w:rPr>
          <w:rFonts w:ascii="Verdana" w:hAnsi="Verdana"/>
          <w:color w:val="000000"/>
          <w:sz w:val="20"/>
        </w:rPr>
        <w:t xml:space="preserve"> — </w:t>
      </w:r>
      <w:r w:rsidRPr="009807AE">
        <w:rPr>
          <w:rFonts w:ascii="Verdana" w:hAnsi="Verdana"/>
          <w:color w:val="000000"/>
          <w:sz w:val="20"/>
        </w:rPr>
        <w:t>after calculating the price for the 386, the promised discount, and the sales tax, the demon got back a small stack of his well-used twenties and $2.54 from the register. She left the payment on the counter, though; the money was</w:t>
      </w:r>
      <w:r w:rsidR="009807AE">
        <w:rPr>
          <w:rFonts w:ascii="Verdana" w:hAnsi="Verdana"/>
          <w:color w:val="000000"/>
          <w:sz w:val="20"/>
        </w:rPr>
        <w:t>n’t</w:t>
      </w:r>
      <w:r w:rsidRPr="009807AE">
        <w:rPr>
          <w:rFonts w:ascii="Verdana" w:hAnsi="Verdana"/>
          <w:color w:val="000000"/>
          <w:sz w:val="20"/>
        </w:rPr>
        <w:t xml:space="preserve"> hers until everything else was settled. She demanded the agreement she was to sign.</w:t>
      </w:r>
    </w:p>
    <w:p w14:paraId="338B8985" w14:textId="77777777"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Her chest tightened at the sight of it. Lorifer had called it a bill of sale, and even with the warranty on her soul she had been thinking of a simple little slip of paper; instead the demon thumped a thick wad of parchment on the counter</w:t>
      </w:r>
    </w:p>
    <w:p w14:paraId="18A8A685" w14:textId="69B10778"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I</w:t>
      </w:r>
      <w:r>
        <w:rPr>
          <w:rFonts w:ascii="Verdana" w:hAnsi="Verdana"/>
          <w:color w:val="000000"/>
          <w:sz w:val="20"/>
        </w:rPr>
        <w:t>’ll</w:t>
      </w:r>
      <w:r w:rsidR="00537D5D" w:rsidRPr="009807AE">
        <w:rPr>
          <w:rFonts w:ascii="Verdana" w:hAnsi="Verdana"/>
          <w:color w:val="000000"/>
          <w:sz w:val="20"/>
        </w:rPr>
        <w:t xml:space="preserve"> have to read it,</w:t>
      </w:r>
      <w:r>
        <w:rPr>
          <w:rFonts w:ascii="Verdana" w:hAnsi="Verdana"/>
          <w:color w:val="000000"/>
          <w:sz w:val="20"/>
        </w:rPr>
        <w:t xml:space="preserve">” </w:t>
      </w:r>
      <w:r w:rsidR="00537D5D" w:rsidRPr="009807AE">
        <w:rPr>
          <w:rFonts w:ascii="Verdana" w:hAnsi="Verdana"/>
          <w:color w:val="000000"/>
          <w:sz w:val="20"/>
        </w:rPr>
        <w:t>she said apologetically.</w:t>
      </w:r>
      <w:r>
        <w:rPr>
          <w:rFonts w:ascii="Verdana" w:hAnsi="Verdana"/>
          <w:color w:val="000000"/>
          <w:sz w:val="20"/>
        </w:rPr>
        <w:t xml:space="preserve"> “</w:t>
      </w:r>
      <w:r w:rsidR="00537D5D" w:rsidRPr="009807AE">
        <w:rPr>
          <w:rFonts w:ascii="Verdana" w:hAnsi="Verdana"/>
          <w:color w:val="000000"/>
          <w:sz w:val="20"/>
        </w:rPr>
        <w:t>After all, my soul is at stake.</w:t>
      </w:r>
      <w:r>
        <w:rPr>
          <w:rFonts w:ascii="Verdana" w:hAnsi="Verdana"/>
          <w:color w:val="000000"/>
          <w:sz w:val="20"/>
        </w:rPr>
        <w:t>”</w:t>
      </w:r>
    </w:p>
    <w:p w14:paraId="3A367192" w14:textId="103692C1" w:rsidR="00537D5D" w:rsidRP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Your idea, Toots, not mine,</w:t>
      </w:r>
      <w:r>
        <w:rPr>
          <w:rFonts w:ascii="Verdana" w:hAnsi="Verdana"/>
          <w:color w:val="000000"/>
          <w:sz w:val="20"/>
        </w:rPr>
        <w:t xml:space="preserve">” </w:t>
      </w:r>
      <w:r w:rsidR="00537D5D" w:rsidRPr="009807AE">
        <w:rPr>
          <w:rFonts w:ascii="Verdana" w:hAnsi="Verdana"/>
          <w:color w:val="000000"/>
          <w:sz w:val="20"/>
        </w:rPr>
        <w:t>Lorifer said.</w:t>
      </w:r>
    </w:p>
    <w:p w14:paraId="0EAB90BF" w14:textId="0CE42016"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The document was hand-written in fine uncial calligraphy, and was in blessedly... no, in</w:t>
      </w:r>
      <w:r w:rsidRPr="009807AE">
        <w:rPr>
          <w:rStyle w:val="01Text"/>
          <w:rFonts w:ascii="Verdana" w:hAnsi="Verdana"/>
          <w:color w:val="000000"/>
          <w:sz w:val="20"/>
        </w:rPr>
        <w:t xml:space="preserve"> </w:t>
      </w:r>
      <w:r w:rsidRPr="009807AE">
        <w:rPr>
          <w:rStyle w:val="00Text"/>
          <w:rFonts w:ascii="Verdana" w:hAnsi="Verdana"/>
          <w:color w:val="000000"/>
          <w:sz w:val="20"/>
        </w:rPr>
        <w:t>damned</w:t>
      </w:r>
      <w:r w:rsidRPr="009807AE">
        <w:rPr>
          <w:rStyle w:val="01Text"/>
          <w:rFonts w:ascii="Verdana" w:hAnsi="Verdana"/>
          <w:color w:val="000000"/>
          <w:sz w:val="20"/>
        </w:rPr>
        <w:t xml:space="preserve"> </w:t>
      </w:r>
      <w:r w:rsidRPr="009807AE">
        <w:rPr>
          <w:rFonts w:ascii="Verdana" w:hAnsi="Verdana"/>
          <w:color w:val="000000"/>
          <w:sz w:val="20"/>
        </w:rPr>
        <w:t>large letters, with generous margins, making it easy to read and not as long and complex as she had feared</w:t>
      </w:r>
      <w:r w:rsidR="007416BB">
        <w:rPr>
          <w:rFonts w:ascii="Verdana" w:hAnsi="Verdana"/>
          <w:color w:val="000000"/>
          <w:sz w:val="20"/>
        </w:rPr>
        <w:t xml:space="preserve"> — </w:t>
      </w:r>
      <w:r w:rsidRPr="009807AE">
        <w:rPr>
          <w:rFonts w:ascii="Verdana" w:hAnsi="Verdana"/>
          <w:color w:val="000000"/>
          <w:sz w:val="20"/>
        </w:rPr>
        <w:t>but then a thought struck her.</w:t>
      </w:r>
    </w:p>
    <w:p w14:paraId="08D839EB" w14:textId="71B6415F"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There is</w:t>
      </w:r>
      <w:r>
        <w:rPr>
          <w:rFonts w:ascii="Verdana" w:hAnsi="Verdana"/>
          <w:color w:val="000000"/>
          <w:sz w:val="20"/>
        </w:rPr>
        <w:t>n’t</w:t>
      </w:r>
      <w:r w:rsidR="00537D5D" w:rsidRPr="009807AE">
        <w:rPr>
          <w:rFonts w:ascii="Verdana" w:hAnsi="Verdana"/>
          <w:color w:val="000000"/>
          <w:sz w:val="20"/>
        </w:rPr>
        <w:t xml:space="preserve"> any fine print hidden in here, is there? Invisible ink, or anything like that? Nothing concealed?</w:t>
      </w:r>
      <w:r>
        <w:rPr>
          <w:rFonts w:ascii="Verdana" w:hAnsi="Verdana"/>
          <w:color w:val="000000"/>
          <w:sz w:val="20"/>
        </w:rPr>
        <w:t>”</w:t>
      </w:r>
    </w:p>
    <w:p w14:paraId="34E005D9" w14:textId="25736DFA"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Fine print</w:t>
      </w:r>
      <w:r>
        <w:rPr>
          <w:rFonts w:ascii="Verdana" w:hAnsi="Verdana"/>
          <w:color w:val="000000"/>
          <w:sz w:val="20"/>
        </w:rPr>
        <w:t>’s</w:t>
      </w:r>
      <w:r w:rsidR="00537D5D" w:rsidRPr="009807AE">
        <w:rPr>
          <w:rFonts w:ascii="Verdana" w:hAnsi="Verdana"/>
          <w:color w:val="000000"/>
          <w:sz w:val="20"/>
        </w:rPr>
        <w:t xml:space="preserve"> on the last page. Nothing</w:t>
      </w:r>
      <w:r>
        <w:rPr>
          <w:rFonts w:ascii="Verdana" w:hAnsi="Verdana"/>
          <w:color w:val="000000"/>
          <w:sz w:val="20"/>
        </w:rPr>
        <w:t>’s</w:t>
      </w:r>
      <w:r w:rsidR="00537D5D" w:rsidRPr="009807AE">
        <w:rPr>
          <w:rFonts w:ascii="Verdana" w:hAnsi="Verdana"/>
          <w:color w:val="000000"/>
          <w:sz w:val="20"/>
        </w:rPr>
        <w:t xml:space="preserve"> hidden</w:t>
      </w:r>
      <w:r w:rsidR="007416BB">
        <w:rPr>
          <w:rFonts w:ascii="Verdana" w:hAnsi="Verdana"/>
          <w:color w:val="000000"/>
          <w:sz w:val="20"/>
        </w:rPr>
        <w:t xml:space="preserve"> — </w:t>
      </w:r>
      <w:r w:rsidR="00537D5D" w:rsidRPr="009807AE">
        <w:rPr>
          <w:rFonts w:ascii="Verdana" w:hAnsi="Verdana"/>
          <w:color w:val="000000"/>
          <w:sz w:val="20"/>
        </w:rPr>
        <w:t>if we</w:t>
      </w:r>
      <w:r>
        <w:rPr>
          <w:rFonts w:ascii="Verdana" w:hAnsi="Verdana"/>
          <w:color w:val="000000"/>
          <w:sz w:val="20"/>
        </w:rPr>
        <w:t>’re</w:t>
      </w:r>
      <w:r w:rsidR="00537D5D" w:rsidRPr="009807AE">
        <w:rPr>
          <w:rFonts w:ascii="Verdana" w:hAnsi="Verdana"/>
          <w:color w:val="000000"/>
          <w:sz w:val="20"/>
        </w:rPr>
        <w:t xml:space="preserve"> going to cheat, we do</w:t>
      </w:r>
      <w:r>
        <w:rPr>
          <w:rFonts w:ascii="Verdana" w:hAnsi="Verdana"/>
          <w:color w:val="000000"/>
          <w:sz w:val="20"/>
        </w:rPr>
        <w:t>n’t</w:t>
      </w:r>
      <w:r w:rsidR="00537D5D" w:rsidRPr="009807AE">
        <w:rPr>
          <w:rFonts w:ascii="Verdana" w:hAnsi="Verdana"/>
          <w:color w:val="000000"/>
          <w:sz w:val="20"/>
        </w:rPr>
        <w:t xml:space="preserve"> use cheap tricks like</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that</w:t>
      </w:r>
      <w:r w:rsidR="00537D5D" w:rsidRPr="009807AE">
        <w:rPr>
          <w:rFonts w:ascii="Verdana" w:hAnsi="Verdana"/>
          <w:color w:val="000000"/>
          <w:sz w:val="20"/>
        </w:rPr>
        <w:t>. And in this case, for once we are</w:t>
      </w:r>
      <w:r>
        <w:rPr>
          <w:rFonts w:ascii="Verdana" w:hAnsi="Verdana"/>
          <w:color w:val="000000"/>
          <w:sz w:val="20"/>
        </w:rPr>
        <w:t>n’t</w:t>
      </w:r>
      <w:r w:rsidR="00537D5D" w:rsidRPr="009807AE">
        <w:rPr>
          <w:rFonts w:ascii="Verdana" w:hAnsi="Verdana"/>
          <w:color w:val="000000"/>
          <w:sz w:val="20"/>
        </w:rPr>
        <w:t xml:space="preserve"> trying to cheat</w:t>
      </w:r>
      <w:r w:rsidR="007416BB">
        <w:rPr>
          <w:rFonts w:ascii="Verdana" w:hAnsi="Verdana"/>
          <w:color w:val="000000"/>
          <w:sz w:val="20"/>
        </w:rPr>
        <w:t xml:space="preserve"> — </w:t>
      </w:r>
      <w:r w:rsidR="00537D5D" w:rsidRPr="009807AE">
        <w:rPr>
          <w:rFonts w:ascii="Verdana" w:hAnsi="Verdana"/>
          <w:color w:val="000000"/>
          <w:sz w:val="20"/>
        </w:rPr>
        <w:t>I need you to keep on supplying whips.</w:t>
      </w:r>
      <w:r>
        <w:rPr>
          <w:rFonts w:ascii="Verdana" w:hAnsi="Verdana"/>
          <w:color w:val="000000"/>
          <w:sz w:val="20"/>
        </w:rPr>
        <w:t>”</w:t>
      </w:r>
    </w:p>
    <w:p w14:paraId="006701A2" w14:textId="6A32AB3C"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Angela grimaced, but kept reading.</w:t>
      </w:r>
    </w:p>
    <w:p w14:paraId="0AB6651E" w14:textId="657DF48A"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Some of the phrasing was unfamiliar and unpleasant</w:t>
      </w:r>
      <w:r w:rsidR="007416BB">
        <w:rPr>
          <w:rFonts w:ascii="Verdana" w:hAnsi="Verdana"/>
          <w:color w:val="000000"/>
          <w:sz w:val="20"/>
        </w:rPr>
        <w:t xml:space="preserve"> — </w:t>
      </w:r>
      <w:r w:rsidRPr="009807AE">
        <w:rPr>
          <w:rFonts w:ascii="Verdana" w:hAnsi="Verdana"/>
          <w:color w:val="000000"/>
          <w:sz w:val="20"/>
        </w:rPr>
        <w:t>the bit about</w:t>
      </w:r>
      <w:r w:rsidR="009807AE">
        <w:rPr>
          <w:rFonts w:ascii="Verdana" w:hAnsi="Verdana"/>
          <w:color w:val="000000"/>
          <w:sz w:val="20"/>
        </w:rPr>
        <w:t xml:space="preserve"> “</w:t>
      </w:r>
      <w:r w:rsidRPr="009807AE">
        <w:rPr>
          <w:rFonts w:ascii="Verdana" w:hAnsi="Verdana"/>
          <w:color w:val="000000"/>
          <w:sz w:val="20"/>
        </w:rPr>
        <w:t xml:space="preserve">This instrument shall survive the mortality of the flesh and the passing of the natural world, unto </w:t>
      </w:r>
      <w:r w:rsidRPr="009807AE">
        <w:rPr>
          <w:rFonts w:ascii="Verdana" w:hAnsi="Verdana"/>
          <w:color w:val="000000"/>
          <w:sz w:val="20"/>
        </w:rPr>
        <w:lastRenderedPageBreak/>
        <w:t>eternity, and shall remain perpetually binding upon the parties, and upon no others, nor shall it transfer in whole or in part to their heirs, either spiritual or physical, neither shall it bind the fruit of their loins or the children of their blood, nor any person whose seal is not subscribed hereunder,</w:t>
      </w:r>
      <w:r w:rsidR="009807AE">
        <w:rPr>
          <w:rFonts w:ascii="Verdana" w:hAnsi="Verdana"/>
          <w:color w:val="000000"/>
          <w:sz w:val="20"/>
        </w:rPr>
        <w:t xml:space="preserve">” </w:t>
      </w:r>
      <w:r w:rsidRPr="009807AE">
        <w:rPr>
          <w:rFonts w:ascii="Verdana" w:hAnsi="Verdana"/>
          <w:color w:val="000000"/>
          <w:sz w:val="20"/>
        </w:rPr>
        <w:t>sounded suspicious at first, but upon consideration she could not see any way to twist its meaning into anything she did</w:t>
      </w:r>
      <w:r w:rsidR="009807AE">
        <w:rPr>
          <w:rFonts w:ascii="Verdana" w:hAnsi="Verdana"/>
          <w:color w:val="000000"/>
          <w:sz w:val="20"/>
        </w:rPr>
        <w:t>n’t</w:t>
      </w:r>
      <w:r w:rsidRPr="009807AE">
        <w:rPr>
          <w:rFonts w:ascii="Verdana" w:hAnsi="Verdana"/>
          <w:color w:val="000000"/>
          <w:sz w:val="20"/>
        </w:rPr>
        <w:t xml:space="preserve"> want.</w:t>
      </w:r>
    </w:p>
    <w:p w14:paraId="573681A8" w14:textId="77777777"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And finally, she reached the end and the dreaded fine print, which read simply,</w:t>
      </w:r>
      <w:r w:rsidR="009807AE">
        <w:rPr>
          <w:rFonts w:ascii="Verdana" w:hAnsi="Verdana"/>
          <w:color w:val="000000"/>
          <w:sz w:val="20"/>
        </w:rPr>
        <w:t xml:space="preserve"> “</w:t>
      </w:r>
      <w:r w:rsidRPr="009807AE">
        <w:rPr>
          <w:rFonts w:ascii="Verdana" w:hAnsi="Verdana"/>
          <w:color w:val="000000"/>
          <w:sz w:val="20"/>
        </w:rPr>
        <w:t>This agreement shall be interpreted according to the laws of God and Man, as generally accepted in the Infernal Regions, the Celestial Realm, and the State of California.</w:t>
      </w:r>
      <w:r w:rsidR="009807AE">
        <w:rPr>
          <w:rFonts w:ascii="Verdana" w:hAnsi="Verdana"/>
          <w:color w:val="000000"/>
          <w:sz w:val="20"/>
        </w:rPr>
        <w:t>”</w:t>
      </w:r>
    </w:p>
    <w:p w14:paraId="6BC04C15" w14:textId="6385370A"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It</w:t>
      </w:r>
      <w:r w:rsidRPr="009807AE">
        <w:rPr>
          <w:rStyle w:val="01Text"/>
          <w:rFonts w:ascii="Verdana" w:hAnsi="Verdana"/>
          <w:color w:val="000000"/>
          <w:sz w:val="20"/>
        </w:rPr>
        <w:t xml:space="preserve"> </w:t>
      </w:r>
      <w:r w:rsidRPr="009807AE">
        <w:rPr>
          <w:rStyle w:val="00Text"/>
          <w:rFonts w:ascii="Verdana" w:hAnsi="Verdana"/>
          <w:color w:val="000000"/>
          <w:sz w:val="20"/>
        </w:rPr>
        <w:t>seemed</w:t>
      </w:r>
      <w:r w:rsidRPr="009807AE">
        <w:rPr>
          <w:rStyle w:val="01Text"/>
          <w:rFonts w:ascii="Verdana" w:hAnsi="Verdana"/>
          <w:color w:val="000000"/>
          <w:sz w:val="20"/>
        </w:rPr>
        <w:t xml:space="preserve"> </w:t>
      </w:r>
      <w:r w:rsidRPr="009807AE">
        <w:rPr>
          <w:rFonts w:ascii="Verdana" w:hAnsi="Verdana"/>
          <w:color w:val="000000"/>
          <w:sz w:val="20"/>
        </w:rPr>
        <w:t>to be just what she had wanted, delivering a number of whips in excess of three hundred in exchange for an appropriate sum of money and a guarantee that her soul would never gain entry, willingly or otherwise, to the realm of eternal torment popularly known as Hell, with an option</w:t>
      </w:r>
      <w:r w:rsidR="007416BB">
        <w:rPr>
          <w:rFonts w:ascii="Verdana" w:hAnsi="Verdana"/>
          <w:color w:val="000000"/>
          <w:sz w:val="20"/>
        </w:rPr>
        <w:t xml:space="preserve"> — </w:t>
      </w:r>
      <w:r w:rsidRPr="009807AE">
        <w:rPr>
          <w:rFonts w:ascii="Verdana" w:hAnsi="Verdana"/>
          <w:color w:val="000000"/>
          <w:sz w:val="20"/>
        </w:rPr>
        <w:t>but no requirement</w:t>
      </w:r>
      <w:r w:rsidR="007416BB">
        <w:rPr>
          <w:rFonts w:ascii="Verdana" w:hAnsi="Verdana"/>
          <w:color w:val="000000"/>
          <w:sz w:val="20"/>
        </w:rPr>
        <w:t xml:space="preserve"> — </w:t>
      </w:r>
      <w:r w:rsidRPr="009807AE">
        <w:rPr>
          <w:rFonts w:ascii="Verdana" w:hAnsi="Verdana"/>
          <w:color w:val="000000"/>
          <w:sz w:val="20"/>
        </w:rPr>
        <w:t>for additional cash-only purchases. It looked right. She could see no loopholes or booby-traps. Even so, it took a ferocious struggle within herself before she could bring herself to thrust the needle into her finger and draw blood for her signature.</w:t>
      </w:r>
    </w:p>
    <w:p w14:paraId="4B33C0BF" w14:textId="77777777" w:rsidR="00537D5D" w:rsidRP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Lorifer waited patiently, and when at last the dark red blood welled up he handed her a sharpened goose-quill; she accepted it, dipped it in the oozing fluid, and signed.</w:t>
      </w:r>
    </w:p>
    <w:p w14:paraId="16D306AE" w14:textId="77777777"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Then she dropped the quill and hastily wiped both hands on a paper towel from under the counter, as Lorifer snatched up the document and grinned.</w:t>
      </w:r>
      <w:r w:rsidR="009807AE">
        <w:rPr>
          <w:rFonts w:ascii="Verdana" w:hAnsi="Verdana"/>
          <w:color w:val="000000"/>
          <w:sz w:val="20"/>
        </w:rPr>
        <w:t xml:space="preserve"> “</w:t>
      </w:r>
      <w:r w:rsidRPr="009807AE">
        <w:rPr>
          <w:rFonts w:ascii="Verdana" w:hAnsi="Verdana"/>
          <w:color w:val="000000"/>
          <w:sz w:val="20"/>
        </w:rPr>
        <w:t>All done,</w:t>
      </w:r>
      <w:r w:rsidR="009807AE">
        <w:rPr>
          <w:rFonts w:ascii="Verdana" w:hAnsi="Verdana"/>
          <w:color w:val="000000"/>
          <w:sz w:val="20"/>
        </w:rPr>
        <w:t xml:space="preserve">” </w:t>
      </w:r>
      <w:r w:rsidRPr="009807AE">
        <w:rPr>
          <w:rFonts w:ascii="Verdana" w:hAnsi="Verdana"/>
          <w:color w:val="000000"/>
          <w:sz w:val="20"/>
        </w:rPr>
        <w:t>he said.</w:t>
      </w:r>
      <w:r w:rsidR="009807AE">
        <w:rPr>
          <w:rFonts w:ascii="Verdana" w:hAnsi="Verdana"/>
          <w:color w:val="000000"/>
          <w:sz w:val="20"/>
        </w:rPr>
        <w:t xml:space="preserve"> “</w:t>
      </w:r>
      <w:r w:rsidRPr="009807AE">
        <w:rPr>
          <w:rFonts w:ascii="Verdana" w:hAnsi="Verdana"/>
          <w:color w:val="000000"/>
          <w:sz w:val="20"/>
        </w:rPr>
        <w:t>Now, was that so bad?</w:t>
      </w:r>
      <w:r w:rsidR="009807AE">
        <w:rPr>
          <w:rFonts w:ascii="Verdana" w:hAnsi="Verdana"/>
          <w:color w:val="000000"/>
          <w:sz w:val="20"/>
        </w:rPr>
        <w:t>”</w:t>
      </w:r>
    </w:p>
    <w:p w14:paraId="1F844E81" w14:textId="6118FDF2" w:rsidR="00537D5D" w:rsidRP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I guess not,</w:t>
      </w:r>
      <w:r>
        <w:rPr>
          <w:rFonts w:ascii="Verdana" w:hAnsi="Verdana"/>
          <w:color w:val="000000"/>
          <w:sz w:val="20"/>
        </w:rPr>
        <w:t xml:space="preserve">” </w:t>
      </w:r>
      <w:r w:rsidR="00537D5D" w:rsidRPr="009807AE">
        <w:rPr>
          <w:rFonts w:ascii="Verdana" w:hAnsi="Verdana"/>
          <w:color w:val="000000"/>
          <w:sz w:val="20"/>
        </w:rPr>
        <w:t>she said.</w:t>
      </w:r>
      <w:r>
        <w:rPr>
          <w:rFonts w:ascii="Verdana" w:hAnsi="Verdana"/>
          <w:color w:val="000000"/>
          <w:sz w:val="20"/>
        </w:rPr>
        <w:t xml:space="preserve"> “</w:t>
      </w:r>
      <w:r w:rsidR="00537D5D" w:rsidRPr="009807AE">
        <w:rPr>
          <w:rFonts w:ascii="Verdana" w:hAnsi="Verdana"/>
          <w:color w:val="000000"/>
          <w:sz w:val="20"/>
        </w:rPr>
        <w:t>The boxes are over there.</w:t>
      </w:r>
      <w:r>
        <w:rPr>
          <w:rFonts w:ascii="Verdana" w:hAnsi="Verdana"/>
          <w:color w:val="000000"/>
          <w:sz w:val="20"/>
        </w:rPr>
        <w:t xml:space="preserve">” </w:t>
      </w:r>
      <w:r w:rsidR="00537D5D" w:rsidRPr="009807AE">
        <w:rPr>
          <w:rFonts w:ascii="Verdana" w:hAnsi="Verdana"/>
          <w:color w:val="000000"/>
          <w:sz w:val="20"/>
        </w:rPr>
        <w:t>She pointed.</w:t>
      </w:r>
    </w:p>
    <w:p w14:paraId="68C73317" w14:textId="77777777"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He opened them, pawed quickly through the contents, emitted a satisfied grunt, then dropped the bill of sale in one and picked it up.</w:t>
      </w:r>
    </w:p>
    <w:p w14:paraId="71CB9F1E" w14:textId="2F1C22ED"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“I’m</w:t>
      </w:r>
      <w:r w:rsidR="00537D5D" w:rsidRPr="009807AE">
        <w:rPr>
          <w:rFonts w:ascii="Verdana" w:hAnsi="Verdana"/>
          <w:color w:val="000000"/>
          <w:sz w:val="20"/>
        </w:rPr>
        <w:t xml:space="preserve"> committed now, right?</w:t>
      </w:r>
      <w:r>
        <w:rPr>
          <w:rFonts w:ascii="Verdana" w:hAnsi="Verdana"/>
          <w:color w:val="000000"/>
          <w:sz w:val="20"/>
        </w:rPr>
        <w:t xml:space="preserve">” </w:t>
      </w:r>
      <w:r w:rsidR="00537D5D" w:rsidRPr="009807AE">
        <w:rPr>
          <w:rFonts w:ascii="Verdana" w:hAnsi="Verdana"/>
          <w:color w:val="000000"/>
          <w:sz w:val="20"/>
        </w:rPr>
        <w:t>Angela said.</w:t>
      </w:r>
    </w:p>
    <w:p w14:paraId="28A20DD2" w14:textId="75E1B6B4"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Committed to what?</w:t>
      </w:r>
      <w:r>
        <w:rPr>
          <w:rFonts w:ascii="Verdana" w:hAnsi="Verdana"/>
          <w:color w:val="000000"/>
          <w:sz w:val="20"/>
        </w:rPr>
        <w:t xml:space="preserve">” </w:t>
      </w:r>
      <w:r w:rsidR="00537D5D" w:rsidRPr="009807AE">
        <w:rPr>
          <w:rFonts w:ascii="Verdana" w:hAnsi="Verdana"/>
          <w:color w:val="000000"/>
          <w:sz w:val="20"/>
        </w:rPr>
        <w:t>Lorifer asked, as he heaved the first box up on his shoulder.</w:t>
      </w:r>
    </w:p>
    <w:p w14:paraId="6E39ED84" w14:textId="45C7B1A4"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To whatever I</w:t>
      </w:r>
      <w:r>
        <w:rPr>
          <w:rFonts w:ascii="Verdana" w:hAnsi="Verdana"/>
          <w:color w:val="000000"/>
          <w:sz w:val="20"/>
        </w:rPr>
        <w:t xml:space="preserve">’ve </w:t>
      </w:r>
      <w:r w:rsidR="00537D5D" w:rsidRPr="009807AE">
        <w:rPr>
          <w:rFonts w:ascii="Verdana" w:hAnsi="Verdana"/>
          <w:color w:val="000000"/>
          <w:sz w:val="20"/>
        </w:rPr>
        <w:t>agreed to by signing that thing.</w:t>
      </w:r>
      <w:r>
        <w:rPr>
          <w:rFonts w:ascii="Verdana" w:hAnsi="Verdana"/>
          <w:color w:val="000000"/>
          <w:sz w:val="20"/>
        </w:rPr>
        <w:t>”</w:t>
      </w:r>
    </w:p>
    <w:p w14:paraId="7453A1F8" w14:textId="4C716B82"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He glanced at her, looking puzzled.</w:t>
      </w:r>
      <w:r w:rsidR="009807AE">
        <w:rPr>
          <w:rFonts w:ascii="Verdana" w:hAnsi="Verdana"/>
          <w:color w:val="000000"/>
          <w:sz w:val="20"/>
        </w:rPr>
        <w:t xml:space="preserve"> “</w:t>
      </w:r>
      <w:r w:rsidRPr="009807AE">
        <w:rPr>
          <w:rFonts w:ascii="Verdana" w:hAnsi="Verdana"/>
          <w:color w:val="000000"/>
          <w:sz w:val="20"/>
        </w:rPr>
        <w:t>You sold me these whips,</w:t>
      </w:r>
      <w:r w:rsidR="009807AE">
        <w:rPr>
          <w:rFonts w:ascii="Verdana" w:hAnsi="Verdana"/>
          <w:color w:val="000000"/>
          <w:sz w:val="20"/>
        </w:rPr>
        <w:t xml:space="preserve">” </w:t>
      </w:r>
      <w:r w:rsidRPr="009807AE">
        <w:rPr>
          <w:rFonts w:ascii="Verdana" w:hAnsi="Verdana"/>
          <w:color w:val="000000"/>
          <w:sz w:val="20"/>
        </w:rPr>
        <w:t>he said.</w:t>
      </w:r>
      <w:r w:rsidR="009807AE">
        <w:rPr>
          <w:rFonts w:ascii="Verdana" w:hAnsi="Verdana"/>
          <w:color w:val="000000"/>
          <w:sz w:val="20"/>
        </w:rPr>
        <w:t xml:space="preserve"> “</w:t>
      </w:r>
      <w:r w:rsidRPr="009807AE">
        <w:rPr>
          <w:rFonts w:ascii="Verdana" w:hAnsi="Verdana"/>
          <w:color w:val="000000"/>
          <w:sz w:val="20"/>
        </w:rPr>
        <w:t>You ca</w:t>
      </w:r>
      <w:r w:rsidR="009807AE">
        <w:rPr>
          <w:rFonts w:ascii="Verdana" w:hAnsi="Verdana"/>
          <w:color w:val="000000"/>
          <w:sz w:val="20"/>
        </w:rPr>
        <w:t>n’t</w:t>
      </w:r>
      <w:r w:rsidRPr="009807AE">
        <w:rPr>
          <w:rFonts w:ascii="Verdana" w:hAnsi="Verdana"/>
          <w:color w:val="000000"/>
          <w:sz w:val="20"/>
        </w:rPr>
        <w:t xml:space="preserve"> back out on that.</w:t>
      </w:r>
      <w:r w:rsidR="009807AE">
        <w:rPr>
          <w:rFonts w:ascii="Verdana" w:hAnsi="Verdana"/>
          <w:color w:val="000000"/>
          <w:sz w:val="20"/>
        </w:rPr>
        <w:t>”</w:t>
      </w:r>
    </w:p>
    <w:p w14:paraId="1D622AFB"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I mean about my soul.</w:t>
      </w:r>
      <w:r>
        <w:rPr>
          <w:rFonts w:ascii="Verdana" w:hAnsi="Verdana"/>
          <w:color w:val="000000"/>
          <w:sz w:val="20"/>
        </w:rPr>
        <w:t>”</w:t>
      </w:r>
    </w:p>
    <w:p w14:paraId="595EA128" w14:textId="180EC880"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Oh, sure</w:t>
      </w:r>
      <w:r w:rsidR="007416BB">
        <w:rPr>
          <w:rFonts w:ascii="Verdana" w:hAnsi="Verdana"/>
          <w:color w:val="000000"/>
          <w:sz w:val="20"/>
        </w:rPr>
        <w:t xml:space="preserve"> — </w:t>
      </w:r>
      <w:r w:rsidR="00537D5D" w:rsidRPr="009807AE">
        <w:rPr>
          <w:rFonts w:ascii="Verdana" w:hAnsi="Verdana"/>
          <w:color w:val="000000"/>
          <w:sz w:val="20"/>
        </w:rPr>
        <w:t>you wo</w:t>
      </w:r>
      <w:r>
        <w:rPr>
          <w:rFonts w:ascii="Verdana" w:hAnsi="Verdana"/>
          <w:color w:val="000000"/>
          <w:sz w:val="20"/>
        </w:rPr>
        <w:t>n’t</w:t>
      </w:r>
      <w:r w:rsidR="00537D5D" w:rsidRPr="009807AE">
        <w:rPr>
          <w:rFonts w:ascii="Verdana" w:hAnsi="Verdana"/>
          <w:color w:val="000000"/>
          <w:sz w:val="20"/>
        </w:rPr>
        <w:t xml:space="preserve"> go to Hell. Even if you want to.</w:t>
      </w:r>
      <w:r>
        <w:rPr>
          <w:rFonts w:ascii="Verdana" w:hAnsi="Verdana"/>
          <w:color w:val="000000"/>
          <w:sz w:val="20"/>
        </w:rPr>
        <w:t>”</w:t>
      </w:r>
    </w:p>
    <w:p w14:paraId="635558E2"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Why would I</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want</w:t>
      </w:r>
      <w:r w:rsidR="00537D5D" w:rsidRPr="009807AE">
        <w:rPr>
          <w:rStyle w:val="01Text"/>
          <w:rFonts w:ascii="Verdana" w:hAnsi="Verdana"/>
          <w:color w:val="000000"/>
          <w:sz w:val="20"/>
        </w:rPr>
        <w:t xml:space="preserve"> </w:t>
      </w:r>
      <w:r w:rsidR="00537D5D" w:rsidRPr="009807AE">
        <w:rPr>
          <w:rFonts w:ascii="Verdana" w:hAnsi="Verdana"/>
          <w:color w:val="000000"/>
          <w:sz w:val="20"/>
        </w:rPr>
        <w:t>to?</w:t>
      </w:r>
      <w:r>
        <w:rPr>
          <w:rFonts w:ascii="Verdana" w:hAnsi="Verdana"/>
          <w:color w:val="000000"/>
          <w:sz w:val="20"/>
        </w:rPr>
        <w:t>”</w:t>
      </w:r>
    </w:p>
    <w:p w14:paraId="6F20C734" w14:textId="38DA11B0"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Well, we call that the Orpheus clause</w:t>
      </w:r>
      <w:r w:rsidR="007416BB">
        <w:rPr>
          <w:rFonts w:ascii="Verdana" w:hAnsi="Verdana"/>
          <w:color w:val="000000"/>
          <w:sz w:val="20"/>
        </w:rPr>
        <w:t xml:space="preserve"> — </w:t>
      </w:r>
      <w:r w:rsidR="00537D5D" w:rsidRPr="009807AE">
        <w:rPr>
          <w:rFonts w:ascii="Verdana" w:hAnsi="Verdana"/>
          <w:color w:val="000000"/>
          <w:sz w:val="20"/>
        </w:rPr>
        <w:t>we do</w:t>
      </w:r>
      <w:r>
        <w:rPr>
          <w:rFonts w:ascii="Verdana" w:hAnsi="Verdana"/>
          <w:color w:val="000000"/>
          <w:sz w:val="20"/>
        </w:rPr>
        <w:t>n’t</w:t>
      </w:r>
      <w:r w:rsidR="00537D5D" w:rsidRPr="009807AE">
        <w:rPr>
          <w:rFonts w:ascii="Verdana" w:hAnsi="Verdana"/>
          <w:color w:val="000000"/>
          <w:sz w:val="20"/>
        </w:rPr>
        <w:t xml:space="preserve"> want you poking around trying to fetch anyone out.</w:t>
      </w:r>
      <w:r>
        <w:rPr>
          <w:rFonts w:ascii="Verdana" w:hAnsi="Verdana"/>
          <w:color w:val="000000"/>
          <w:sz w:val="20"/>
        </w:rPr>
        <w:t xml:space="preserve">” </w:t>
      </w:r>
      <w:r w:rsidR="00537D5D" w:rsidRPr="009807AE">
        <w:rPr>
          <w:rFonts w:ascii="Verdana" w:hAnsi="Verdana"/>
          <w:color w:val="000000"/>
          <w:sz w:val="20"/>
        </w:rPr>
        <w:t>He bent to pick up the second box.</w:t>
      </w:r>
    </w:p>
    <w:p w14:paraId="128F9F40" w14:textId="3AB1E492"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So it</w:t>
      </w:r>
      <w:r>
        <w:rPr>
          <w:rFonts w:ascii="Verdana" w:hAnsi="Verdana"/>
          <w:color w:val="000000"/>
          <w:sz w:val="20"/>
        </w:rPr>
        <w:t>’s</w:t>
      </w:r>
      <w:r w:rsidR="00537D5D" w:rsidRPr="009807AE">
        <w:rPr>
          <w:rFonts w:ascii="Verdana" w:hAnsi="Verdana"/>
          <w:color w:val="000000"/>
          <w:sz w:val="20"/>
        </w:rPr>
        <w:t xml:space="preserve"> too late to back out.</w:t>
      </w:r>
      <w:r>
        <w:rPr>
          <w:rFonts w:ascii="Verdana" w:hAnsi="Verdana"/>
          <w:color w:val="000000"/>
          <w:sz w:val="20"/>
        </w:rPr>
        <w:t>”</w:t>
      </w:r>
    </w:p>
    <w:p w14:paraId="005E27FA" w14:textId="77777777"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Right.</w:t>
      </w:r>
      <w:r>
        <w:rPr>
          <w:rFonts w:ascii="Verdana" w:hAnsi="Verdana"/>
          <w:color w:val="000000"/>
          <w:sz w:val="20"/>
        </w:rPr>
        <w:t>”</w:t>
      </w:r>
    </w:p>
    <w:p w14:paraId="5184D5F7" w14:textId="26A5905B"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So can you tell me now whether there</w:t>
      </w:r>
      <w:r>
        <w:rPr>
          <w:rFonts w:ascii="Verdana" w:hAnsi="Verdana"/>
          <w:color w:val="000000"/>
          <w:sz w:val="20"/>
        </w:rPr>
        <w:t>’s</w:t>
      </w:r>
      <w:r w:rsidR="00537D5D" w:rsidRPr="009807AE">
        <w:rPr>
          <w:rFonts w:ascii="Verdana" w:hAnsi="Verdana"/>
          <w:color w:val="000000"/>
          <w:sz w:val="20"/>
        </w:rPr>
        <w:t xml:space="preserve"> a catch? Have I been tricked? Is there something I</w:t>
      </w:r>
      <w:r>
        <w:rPr>
          <w:rFonts w:ascii="Verdana" w:hAnsi="Verdana"/>
          <w:color w:val="000000"/>
          <w:sz w:val="20"/>
        </w:rPr>
        <w:t xml:space="preserve">’ve </w:t>
      </w:r>
      <w:r w:rsidR="00537D5D" w:rsidRPr="009807AE">
        <w:rPr>
          <w:rFonts w:ascii="Verdana" w:hAnsi="Verdana"/>
          <w:color w:val="000000"/>
          <w:sz w:val="20"/>
        </w:rPr>
        <w:t>missed?</w:t>
      </w:r>
      <w:r>
        <w:rPr>
          <w:rFonts w:ascii="Verdana" w:hAnsi="Verdana"/>
          <w:color w:val="000000"/>
          <w:sz w:val="20"/>
        </w:rPr>
        <w:t>”</w:t>
      </w:r>
    </w:p>
    <w:p w14:paraId="64856B93" w14:textId="1B069915"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Lorifer shrugged, then had to drop the second box to steady the one already on his shoulder.</w:t>
      </w:r>
      <w:r w:rsidR="009807AE">
        <w:rPr>
          <w:rFonts w:ascii="Verdana" w:hAnsi="Verdana"/>
          <w:color w:val="000000"/>
          <w:sz w:val="20"/>
        </w:rPr>
        <w:t xml:space="preserve"> “</w:t>
      </w:r>
      <w:r w:rsidRPr="009807AE">
        <w:rPr>
          <w:rFonts w:ascii="Verdana" w:hAnsi="Verdana"/>
          <w:color w:val="000000"/>
          <w:sz w:val="20"/>
        </w:rPr>
        <w:t>Not really,</w:t>
      </w:r>
      <w:r w:rsidR="009807AE">
        <w:rPr>
          <w:rFonts w:ascii="Verdana" w:hAnsi="Verdana"/>
          <w:color w:val="000000"/>
          <w:sz w:val="20"/>
        </w:rPr>
        <w:t xml:space="preserve">” </w:t>
      </w:r>
      <w:r w:rsidRPr="009807AE">
        <w:rPr>
          <w:rFonts w:ascii="Verdana" w:hAnsi="Verdana"/>
          <w:color w:val="000000"/>
          <w:sz w:val="20"/>
        </w:rPr>
        <w:t>he said.</w:t>
      </w:r>
      <w:r w:rsidR="009807AE">
        <w:rPr>
          <w:rFonts w:ascii="Verdana" w:hAnsi="Verdana"/>
          <w:color w:val="000000"/>
          <w:sz w:val="20"/>
        </w:rPr>
        <w:t xml:space="preserve"> “</w:t>
      </w:r>
      <w:r w:rsidRPr="009807AE">
        <w:rPr>
          <w:rFonts w:ascii="Verdana" w:hAnsi="Verdana"/>
          <w:color w:val="000000"/>
          <w:sz w:val="20"/>
        </w:rPr>
        <w:t xml:space="preserve">I mean, I could be cruel and leave you wondering, but </w:t>
      </w:r>
      <w:r w:rsidR="009807AE">
        <w:rPr>
          <w:rFonts w:ascii="Verdana" w:hAnsi="Verdana"/>
          <w:color w:val="000000"/>
          <w:sz w:val="20"/>
        </w:rPr>
        <w:t>I’m</w:t>
      </w:r>
      <w:r w:rsidRPr="009807AE">
        <w:rPr>
          <w:rFonts w:ascii="Verdana" w:hAnsi="Verdana"/>
          <w:color w:val="000000"/>
          <w:sz w:val="20"/>
        </w:rPr>
        <w:t xml:space="preserve"> going to want as many more whips as you can get me A.S.A.P., so it</w:t>
      </w:r>
      <w:r w:rsidR="009807AE">
        <w:rPr>
          <w:rFonts w:ascii="Verdana" w:hAnsi="Verdana"/>
          <w:color w:val="000000"/>
          <w:sz w:val="20"/>
        </w:rPr>
        <w:t>’d</w:t>
      </w:r>
      <w:r w:rsidRPr="009807AE">
        <w:rPr>
          <w:rFonts w:ascii="Verdana" w:hAnsi="Verdana"/>
          <w:color w:val="000000"/>
          <w:sz w:val="20"/>
        </w:rPr>
        <w:t xml:space="preserve"> be kind of stupid to piss you off that way. There</w:t>
      </w:r>
      <w:r w:rsidR="009807AE">
        <w:rPr>
          <w:rFonts w:ascii="Verdana" w:hAnsi="Verdana"/>
          <w:color w:val="000000"/>
          <w:sz w:val="20"/>
        </w:rPr>
        <w:t>’s</w:t>
      </w:r>
      <w:r w:rsidRPr="009807AE">
        <w:rPr>
          <w:rFonts w:ascii="Verdana" w:hAnsi="Verdana"/>
          <w:color w:val="000000"/>
          <w:sz w:val="20"/>
        </w:rPr>
        <w:t xml:space="preserve"> no real catch. You</w:t>
      </w:r>
      <w:r w:rsidR="009807AE">
        <w:rPr>
          <w:rFonts w:ascii="Verdana" w:hAnsi="Verdana"/>
          <w:color w:val="000000"/>
          <w:sz w:val="20"/>
        </w:rPr>
        <w:t>’re</w:t>
      </w:r>
      <w:r w:rsidRPr="009807AE">
        <w:rPr>
          <w:rFonts w:ascii="Verdana" w:hAnsi="Verdana"/>
          <w:color w:val="000000"/>
          <w:sz w:val="20"/>
        </w:rPr>
        <w:t xml:space="preserve"> safe from us</w:t>
      </w:r>
      <w:r w:rsidR="007416BB">
        <w:rPr>
          <w:rFonts w:ascii="Verdana" w:hAnsi="Verdana"/>
          <w:color w:val="000000"/>
          <w:sz w:val="20"/>
        </w:rPr>
        <w:t xml:space="preserve"> — </w:t>
      </w:r>
      <w:r w:rsidRPr="009807AE">
        <w:rPr>
          <w:rFonts w:ascii="Verdana" w:hAnsi="Verdana"/>
          <w:color w:val="000000"/>
          <w:sz w:val="20"/>
        </w:rPr>
        <w:t xml:space="preserve">though the mere fact that you were willing to deal, instead of going </w:t>
      </w:r>
      <w:r w:rsidR="009807AE">
        <w:rPr>
          <w:rFonts w:ascii="Verdana" w:hAnsi="Verdana"/>
          <w:color w:val="000000"/>
          <w:sz w:val="20"/>
        </w:rPr>
        <w:t>’re</w:t>
      </w:r>
      <w:r w:rsidRPr="009807AE">
        <w:rPr>
          <w:rFonts w:ascii="Verdana" w:hAnsi="Verdana"/>
          <w:color w:val="000000"/>
          <w:sz w:val="20"/>
        </w:rPr>
        <w:t>tro me, Sathanas,</w:t>
      </w:r>
      <w:r w:rsidR="009807AE">
        <w:rPr>
          <w:rFonts w:ascii="Verdana" w:hAnsi="Verdana"/>
          <w:color w:val="000000"/>
          <w:sz w:val="20"/>
        </w:rPr>
        <w:t>’</w:t>
      </w:r>
      <w:r w:rsidRPr="009807AE">
        <w:rPr>
          <w:rFonts w:ascii="Verdana" w:hAnsi="Verdana"/>
          <w:color w:val="000000"/>
          <w:sz w:val="20"/>
        </w:rPr>
        <w:t xml:space="preserve"> has probably bought you a few weeks in purgatory</w:t>
      </w:r>
      <w:r w:rsidR="009807AE">
        <w:rPr>
          <w:rFonts w:ascii="Verdana" w:hAnsi="Verdana"/>
          <w:color w:val="000000"/>
          <w:sz w:val="20"/>
        </w:rPr>
        <w:t>’s</w:t>
      </w:r>
      <w:r w:rsidRPr="009807AE">
        <w:rPr>
          <w:rFonts w:ascii="Verdana" w:hAnsi="Verdana"/>
          <w:color w:val="000000"/>
          <w:sz w:val="20"/>
        </w:rPr>
        <w:t xml:space="preserve"> boiling pitch. That</w:t>
      </w:r>
      <w:r w:rsidR="009807AE">
        <w:rPr>
          <w:rFonts w:ascii="Verdana" w:hAnsi="Verdana"/>
          <w:color w:val="000000"/>
          <w:sz w:val="20"/>
        </w:rPr>
        <w:t>’s</w:t>
      </w:r>
      <w:r w:rsidRPr="009807AE">
        <w:rPr>
          <w:rFonts w:ascii="Verdana" w:hAnsi="Verdana"/>
          <w:color w:val="000000"/>
          <w:sz w:val="20"/>
        </w:rPr>
        <w:t xml:space="preserve"> not my department, though, and a good sincere confession may get you out of it.</w:t>
      </w:r>
      <w:r w:rsidR="009807AE">
        <w:rPr>
          <w:rFonts w:ascii="Verdana" w:hAnsi="Verdana"/>
          <w:color w:val="000000"/>
          <w:sz w:val="20"/>
        </w:rPr>
        <w:t>”</w:t>
      </w:r>
    </w:p>
    <w:p w14:paraId="5D07C7C0" w14:textId="52FF3CB9"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That</w:t>
      </w:r>
      <w:r>
        <w:rPr>
          <w:rFonts w:ascii="Verdana" w:hAnsi="Verdana"/>
          <w:color w:val="000000"/>
          <w:sz w:val="20"/>
        </w:rPr>
        <w:t>’s</w:t>
      </w:r>
      <w:r w:rsidR="00537D5D" w:rsidRPr="009807AE">
        <w:rPr>
          <w:rFonts w:ascii="Verdana" w:hAnsi="Verdana"/>
          <w:color w:val="000000"/>
          <w:sz w:val="20"/>
        </w:rPr>
        <w:t xml:space="preserve"> it?</w:t>
      </w:r>
      <w:r>
        <w:rPr>
          <w:rFonts w:ascii="Verdana" w:hAnsi="Verdana"/>
          <w:color w:val="000000"/>
          <w:sz w:val="20"/>
        </w:rPr>
        <w:t xml:space="preserve">” </w:t>
      </w:r>
      <w:r w:rsidR="00537D5D" w:rsidRPr="009807AE">
        <w:rPr>
          <w:rFonts w:ascii="Verdana" w:hAnsi="Verdana"/>
          <w:color w:val="000000"/>
          <w:sz w:val="20"/>
        </w:rPr>
        <w:t>Weeks bathing in boiling pitch sounded bad, but not</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that</w:t>
      </w:r>
      <w:r w:rsidR="00537D5D" w:rsidRPr="009807AE">
        <w:rPr>
          <w:rStyle w:val="01Text"/>
          <w:rFonts w:ascii="Verdana" w:hAnsi="Verdana"/>
          <w:color w:val="000000"/>
          <w:sz w:val="20"/>
        </w:rPr>
        <w:t xml:space="preserve"> </w:t>
      </w:r>
      <w:r w:rsidR="00537D5D" w:rsidRPr="009807AE">
        <w:rPr>
          <w:rFonts w:ascii="Verdana" w:hAnsi="Verdana"/>
          <w:color w:val="000000"/>
          <w:sz w:val="20"/>
        </w:rPr>
        <w:t>bad.</w:t>
      </w:r>
    </w:p>
    <w:p w14:paraId="3DC5B16C" w14:textId="3D9ACAAA" w:rsidR="00537D5D" w:rsidRP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For</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you</w:t>
      </w:r>
      <w:r w:rsidR="00537D5D" w:rsidRPr="009807AE">
        <w:rPr>
          <w:rFonts w:ascii="Verdana" w:hAnsi="Verdana"/>
          <w:color w:val="000000"/>
          <w:sz w:val="20"/>
        </w:rPr>
        <w:t>. But see, we play the odds</w:t>
      </w:r>
      <w:r w:rsidR="007416BB">
        <w:rPr>
          <w:rFonts w:ascii="Verdana" w:hAnsi="Verdana"/>
          <w:color w:val="000000"/>
          <w:sz w:val="20"/>
        </w:rPr>
        <w:t xml:space="preserve"> — </w:t>
      </w:r>
      <w:r w:rsidR="00537D5D" w:rsidRPr="009807AE">
        <w:rPr>
          <w:rFonts w:ascii="Verdana" w:hAnsi="Verdana"/>
          <w:color w:val="000000"/>
          <w:sz w:val="20"/>
        </w:rPr>
        <w:t>there are billions of you humans, and you</w:t>
      </w:r>
      <w:r>
        <w:rPr>
          <w:rFonts w:ascii="Verdana" w:hAnsi="Verdana"/>
          <w:color w:val="000000"/>
          <w:sz w:val="20"/>
        </w:rPr>
        <w:t>’re</w:t>
      </w:r>
      <w:r w:rsidR="00537D5D" w:rsidRPr="009807AE">
        <w:rPr>
          <w:rFonts w:ascii="Verdana" w:hAnsi="Verdana"/>
          <w:color w:val="000000"/>
          <w:sz w:val="20"/>
        </w:rPr>
        <w:t xml:space="preserve"> pretty much interchangeable as far as we</w:t>
      </w:r>
      <w:r>
        <w:rPr>
          <w:rFonts w:ascii="Verdana" w:hAnsi="Verdana"/>
          <w:color w:val="000000"/>
          <w:sz w:val="20"/>
        </w:rPr>
        <w:t>’re</w:t>
      </w:r>
      <w:r w:rsidR="00537D5D" w:rsidRPr="009807AE">
        <w:rPr>
          <w:rFonts w:ascii="Verdana" w:hAnsi="Verdana"/>
          <w:color w:val="000000"/>
          <w:sz w:val="20"/>
        </w:rPr>
        <w:t xml:space="preserve"> concerned, so we</w:t>
      </w:r>
      <w:r>
        <w:rPr>
          <w:rFonts w:ascii="Verdana" w:hAnsi="Verdana"/>
          <w:color w:val="000000"/>
          <w:sz w:val="20"/>
        </w:rPr>
        <w:t>’re</w:t>
      </w:r>
      <w:r w:rsidR="00537D5D" w:rsidRPr="009807AE">
        <w:rPr>
          <w:rFonts w:ascii="Verdana" w:hAnsi="Verdana"/>
          <w:color w:val="000000"/>
          <w:sz w:val="20"/>
        </w:rPr>
        <w:t xml:space="preserve"> willing to sign you away, because we know from long experience that if we give you a free pass, you</w:t>
      </w:r>
      <w:r>
        <w:rPr>
          <w:rFonts w:ascii="Verdana" w:hAnsi="Verdana"/>
          <w:color w:val="000000"/>
          <w:sz w:val="20"/>
        </w:rPr>
        <w:t>’re</w:t>
      </w:r>
      <w:r w:rsidR="00537D5D" w:rsidRPr="009807AE">
        <w:rPr>
          <w:rFonts w:ascii="Verdana" w:hAnsi="Verdana"/>
          <w:color w:val="000000"/>
          <w:sz w:val="20"/>
        </w:rPr>
        <w:t xml:space="preserve"> likely to take advantage of it and do some real sinning. And y</w:t>
      </w:r>
      <w:r>
        <w:rPr>
          <w:rFonts w:ascii="Verdana" w:hAnsi="Verdana"/>
          <w:color w:val="000000"/>
          <w:sz w:val="20"/>
        </w:rPr>
        <w:t>’s</w:t>
      </w:r>
      <w:r w:rsidR="00537D5D" w:rsidRPr="009807AE">
        <w:rPr>
          <w:rFonts w:ascii="Verdana" w:hAnsi="Verdana"/>
          <w:color w:val="000000"/>
          <w:sz w:val="20"/>
        </w:rPr>
        <w:t>ee, the great thing about that, Angie, is that one sin leads to another</w:t>
      </w:r>
      <w:r w:rsidR="007416BB">
        <w:rPr>
          <w:rFonts w:ascii="Verdana" w:hAnsi="Verdana"/>
          <w:color w:val="000000"/>
          <w:sz w:val="20"/>
        </w:rPr>
        <w:t xml:space="preserve"> — </w:t>
      </w:r>
      <w:r w:rsidR="00537D5D" w:rsidRPr="009807AE">
        <w:rPr>
          <w:rFonts w:ascii="Verdana" w:hAnsi="Verdana"/>
          <w:color w:val="000000"/>
          <w:sz w:val="20"/>
        </w:rPr>
        <w:t>if you decide to raise a little figurative hell,</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you</w:t>
      </w:r>
      <w:r>
        <w:rPr>
          <w:rStyle w:val="00Text"/>
          <w:rFonts w:ascii="Verdana" w:hAnsi="Verdana"/>
          <w:color w:val="000000"/>
          <w:sz w:val="20"/>
        </w:rPr>
        <w:t>’re</w:t>
      </w:r>
      <w:r w:rsidR="00537D5D" w:rsidRPr="009807AE">
        <w:rPr>
          <w:rStyle w:val="01Text"/>
          <w:rFonts w:ascii="Verdana" w:hAnsi="Verdana"/>
          <w:color w:val="000000"/>
          <w:sz w:val="20"/>
        </w:rPr>
        <w:t xml:space="preserve"> </w:t>
      </w:r>
      <w:r w:rsidR="00537D5D" w:rsidRPr="009807AE">
        <w:rPr>
          <w:rFonts w:ascii="Verdana" w:hAnsi="Verdana"/>
          <w:color w:val="000000"/>
          <w:sz w:val="20"/>
        </w:rPr>
        <w:t>safe, but the odds are pretty good you</w:t>
      </w:r>
      <w:r>
        <w:rPr>
          <w:rFonts w:ascii="Verdana" w:hAnsi="Verdana"/>
          <w:color w:val="000000"/>
          <w:sz w:val="20"/>
        </w:rPr>
        <w:t>’ll</w:t>
      </w:r>
      <w:r w:rsidR="00537D5D" w:rsidRPr="009807AE">
        <w:rPr>
          <w:rFonts w:ascii="Verdana" w:hAnsi="Verdana"/>
          <w:color w:val="000000"/>
          <w:sz w:val="20"/>
        </w:rPr>
        <w:t xml:space="preserve"> put a few other souls on our radar.</w:t>
      </w:r>
      <w:r>
        <w:rPr>
          <w:rFonts w:ascii="Verdana" w:hAnsi="Verdana"/>
          <w:color w:val="000000"/>
          <w:sz w:val="20"/>
        </w:rPr>
        <w:t xml:space="preserve">” </w:t>
      </w:r>
      <w:r w:rsidR="00537D5D" w:rsidRPr="009807AE">
        <w:rPr>
          <w:rFonts w:ascii="Verdana" w:hAnsi="Verdana"/>
          <w:color w:val="000000"/>
          <w:sz w:val="20"/>
        </w:rPr>
        <w:t>He gestured at the store</w:t>
      </w:r>
      <w:r>
        <w:rPr>
          <w:rFonts w:ascii="Verdana" w:hAnsi="Verdana"/>
          <w:color w:val="000000"/>
          <w:sz w:val="20"/>
        </w:rPr>
        <w:t>’s</w:t>
      </w:r>
      <w:r w:rsidR="00537D5D" w:rsidRPr="009807AE">
        <w:rPr>
          <w:rFonts w:ascii="Verdana" w:hAnsi="Verdana"/>
          <w:color w:val="000000"/>
          <w:sz w:val="20"/>
        </w:rPr>
        <w:t xml:space="preserve"> stock</w:t>
      </w:r>
      <w:r w:rsidR="007416BB">
        <w:rPr>
          <w:rFonts w:ascii="Verdana" w:hAnsi="Verdana"/>
          <w:color w:val="000000"/>
          <w:sz w:val="20"/>
        </w:rPr>
        <w:t xml:space="preserve"> — </w:t>
      </w:r>
      <w:r w:rsidR="00537D5D" w:rsidRPr="009807AE">
        <w:rPr>
          <w:rFonts w:ascii="Verdana" w:hAnsi="Verdana"/>
          <w:color w:val="000000"/>
          <w:sz w:val="20"/>
        </w:rPr>
        <w:t>the studded black collars, the lace-front bustiers, the multi-zippered masks and hoods.</w:t>
      </w:r>
      <w:r>
        <w:rPr>
          <w:rFonts w:ascii="Verdana" w:hAnsi="Verdana"/>
          <w:color w:val="000000"/>
          <w:sz w:val="20"/>
        </w:rPr>
        <w:t xml:space="preserve"> “</w:t>
      </w:r>
      <w:r w:rsidR="00537D5D" w:rsidRPr="009807AE">
        <w:rPr>
          <w:rFonts w:ascii="Verdana" w:hAnsi="Verdana"/>
          <w:color w:val="000000"/>
          <w:sz w:val="20"/>
        </w:rPr>
        <w:t>Some of this gear is just the sort of thing we love to see you people play with. It</w:t>
      </w:r>
      <w:r>
        <w:rPr>
          <w:rFonts w:ascii="Verdana" w:hAnsi="Verdana"/>
          <w:color w:val="000000"/>
          <w:sz w:val="20"/>
        </w:rPr>
        <w:t>’s</w:t>
      </w:r>
      <w:r w:rsidR="00537D5D" w:rsidRPr="009807AE">
        <w:rPr>
          <w:rFonts w:ascii="Verdana" w:hAnsi="Verdana"/>
          <w:color w:val="000000"/>
          <w:sz w:val="20"/>
        </w:rPr>
        <w:t xml:space="preserve"> not that there</w:t>
      </w:r>
      <w:r>
        <w:rPr>
          <w:rFonts w:ascii="Verdana" w:hAnsi="Verdana"/>
          <w:color w:val="000000"/>
          <w:sz w:val="20"/>
        </w:rPr>
        <w:t>’s</w:t>
      </w:r>
      <w:r w:rsidR="00537D5D" w:rsidRPr="009807AE">
        <w:rPr>
          <w:rFonts w:ascii="Verdana" w:hAnsi="Verdana"/>
          <w:color w:val="000000"/>
          <w:sz w:val="20"/>
        </w:rPr>
        <w:t xml:space="preserve"> anything inherently wrong with it, it</w:t>
      </w:r>
      <w:r>
        <w:rPr>
          <w:rFonts w:ascii="Verdana" w:hAnsi="Verdana"/>
          <w:color w:val="000000"/>
          <w:sz w:val="20"/>
        </w:rPr>
        <w:t>’s</w:t>
      </w:r>
      <w:r w:rsidR="00537D5D" w:rsidRPr="009807AE">
        <w:rPr>
          <w:rFonts w:ascii="Verdana" w:hAnsi="Verdana"/>
          <w:color w:val="000000"/>
          <w:sz w:val="20"/>
        </w:rPr>
        <w:t xml:space="preserve"> just that it makes it easier to push things just a little too far. And now</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you</w:t>
      </w:r>
      <w:r w:rsidR="00537D5D" w:rsidRPr="009807AE">
        <w:rPr>
          <w:rStyle w:val="01Text"/>
          <w:rFonts w:ascii="Verdana" w:hAnsi="Verdana"/>
          <w:color w:val="000000"/>
          <w:sz w:val="20"/>
        </w:rPr>
        <w:t xml:space="preserve"> </w:t>
      </w:r>
      <w:r w:rsidR="00537D5D" w:rsidRPr="009807AE">
        <w:rPr>
          <w:rFonts w:ascii="Verdana" w:hAnsi="Verdana"/>
          <w:color w:val="000000"/>
          <w:sz w:val="20"/>
        </w:rPr>
        <w:t>can push things just a little too far, knowing that</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you</w:t>
      </w:r>
      <w:r>
        <w:rPr>
          <w:rStyle w:val="00Text"/>
          <w:rFonts w:ascii="Verdana" w:hAnsi="Verdana"/>
          <w:color w:val="000000"/>
          <w:sz w:val="20"/>
        </w:rPr>
        <w:t>’re</w:t>
      </w:r>
      <w:r w:rsidR="00537D5D" w:rsidRPr="009807AE">
        <w:rPr>
          <w:rStyle w:val="01Text"/>
          <w:rFonts w:ascii="Verdana" w:hAnsi="Verdana"/>
          <w:color w:val="000000"/>
          <w:sz w:val="20"/>
        </w:rPr>
        <w:t xml:space="preserve"> </w:t>
      </w:r>
      <w:r w:rsidR="00537D5D" w:rsidRPr="009807AE">
        <w:rPr>
          <w:rFonts w:ascii="Verdana" w:hAnsi="Verdana"/>
          <w:color w:val="000000"/>
          <w:sz w:val="20"/>
        </w:rPr>
        <w:t>safe</w:t>
      </w:r>
      <w:r w:rsidR="007416BB">
        <w:rPr>
          <w:rFonts w:ascii="Verdana" w:hAnsi="Verdana"/>
          <w:color w:val="000000"/>
          <w:sz w:val="20"/>
        </w:rPr>
        <w:t xml:space="preserve"> — </w:t>
      </w:r>
      <w:r w:rsidR="00537D5D" w:rsidRPr="009807AE">
        <w:rPr>
          <w:rFonts w:ascii="Verdana" w:hAnsi="Verdana"/>
          <w:color w:val="000000"/>
          <w:sz w:val="20"/>
        </w:rPr>
        <w:t>but the people you play with do</w:t>
      </w:r>
      <w:r>
        <w:rPr>
          <w:rFonts w:ascii="Verdana" w:hAnsi="Verdana"/>
          <w:color w:val="000000"/>
          <w:sz w:val="20"/>
        </w:rPr>
        <w:t>n’t</w:t>
      </w:r>
      <w:r w:rsidR="00537D5D" w:rsidRPr="009807AE">
        <w:rPr>
          <w:rFonts w:ascii="Verdana" w:hAnsi="Verdana"/>
          <w:color w:val="000000"/>
          <w:sz w:val="20"/>
        </w:rPr>
        <w:t xml:space="preserve"> have any guarantees. Even just spending the extra money you</w:t>
      </w:r>
      <w:r>
        <w:rPr>
          <w:rFonts w:ascii="Verdana" w:hAnsi="Verdana"/>
          <w:color w:val="000000"/>
          <w:sz w:val="20"/>
        </w:rPr>
        <w:t>’re</w:t>
      </w:r>
      <w:r w:rsidR="00537D5D" w:rsidRPr="009807AE">
        <w:rPr>
          <w:rFonts w:ascii="Verdana" w:hAnsi="Verdana"/>
          <w:color w:val="000000"/>
          <w:sz w:val="20"/>
        </w:rPr>
        <w:t xml:space="preserve"> earning by selling to us might give someone a push in our direction</w:t>
      </w:r>
      <w:r w:rsidR="007416BB">
        <w:rPr>
          <w:rFonts w:ascii="Verdana" w:hAnsi="Verdana"/>
          <w:color w:val="000000"/>
          <w:sz w:val="20"/>
        </w:rPr>
        <w:t xml:space="preserve"> — </w:t>
      </w:r>
      <w:r w:rsidR="00537D5D" w:rsidRPr="009807AE">
        <w:rPr>
          <w:rFonts w:ascii="Verdana" w:hAnsi="Verdana"/>
          <w:color w:val="000000"/>
          <w:sz w:val="20"/>
        </w:rPr>
        <w:t xml:space="preserve">love of money is the root of our business, after all. We signed away a long-shot chance on you, and in exchange we improve our </w:t>
      </w:r>
      <w:r w:rsidR="00537D5D" w:rsidRPr="009807AE">
        <w:rPr>
          <w:rFonts w:ascii="Verdana" w:hAnsi="Verdana"/>
          <w:color w:val="000000"/>
          <w:sz w:val="20"/>
        </w:rPr>
        <w:lastRenderedPageBreak/>
        <w:t>odds ever so slightly on everyone you mess with from now on. You</w:t>
      </w:r>
      <w:r>
        <w:rPr>
          <w:rFonts w:ascii="Verdana" w:hAnsi="Verdana"/>
          <w:color w:val="000000"/>
          <w:sz w:val="20"/>
        </w:rPr>
        <w:t>’ll</w:t>
      </w:r>
      <w:r w:rsidR="00537D5D" w:rsidRPr="009807AE">
        <w:rPr>
          <w:rFonts w:ascii="Verdana" w:hAnsi="Verdana"/>
          <w:color w:val="000000"/>
          <w:sz w:val="20"/>
        </w:rPr>
        <w:t xml:space="preserve"> always have the temptation to screw over your enemies, knowing that it ca</w:t>
      </w:r>
      <w:r>
        <w:rPr>
          <w:rFonts w:ascii="Verdana" w:hAnsi="Verdana"/>
          <w:color w:val="000000"/>
          <w:sz w:val="20"/>
        </w:rPr>
        <w:t>n’t</w:t>
      </w:r>
      <w:r w:rsidR="00537D5D" w:rsidRPr="009807AE">
        <w:rPr>
          <w:rFonts w:ascii="Verdana" w:hAnsi="Verdana"/>
          <w:color w:val="000000"/>
          <w:sz w:val="20"/>
        </w:rPr>
        <w:t xml:space="preserve"> hurt</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you</w:t>
      </w:r>
      <w:r w:rsidR="00537D5D" w:rsidRPr="009807AE">
        <w:rPr>
          <w:rStyle w:val="01Text"/>
          <w:rFonts w:ascii="Verdana" w:hAnsi="Verdana"/>
          <w:color w:val="000000"/>
          <w:sz w:val="20"/>
        </w:rPr>
        <w:t xml:space="preserve"> </w:t>
      </w:r>
      <w:r w:rsidR="00537D5D" w:rsidRPr="009807AE">
        <w:rPr>
          <w:rFonts w:ascii="Verdana" w:hAnsi="Verdana"/>
          <w:color w:val="000000"/>
          <w:sz w:val="20"/>
        </w:rPr>
        <w:t>in the extremely long run, but it might give us</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their</w:t>
      </w:r>
      <w:r w:rsidR="00537D5D" w:rsidRPr="009807AE">
        <w:rPr>
          <w:rStyle w:val="01Text"/>
          <w:rFonts w:ascii="Verdana" w:hAnsi="Verdana"/>
          <w:color w:val="000000"/>
          <w:sz w:val="20"/>
        </w:rPr>
        <w:t xml:space="preserve"> </w:t>
      </w:r>
      <w:r w:rsidR="00537D5D" w:rsidRPr="009807AE">
        <w:rPr>
          <w:rFonts w:ascii="Verdana" w:hAnsi="Verdana"/>
          <w:color w:val="000000"/>
          <w:sz w:val="20"/>
        </w:rPr>
        <w:t>business. Works for us.</w:t>
      </w:r>
      <w:r>
        <w:rPr>
          <w:rFonts w:ascii="Verdana" w:hAnsi="Verdana"/>
          <w:color w:val="000000"/>
          <w:sz w:val="20"/>
        </w:rPr>
        <w:t xml:space="preserve">” </w:t>
      </w:r>
      <w:r w:rsidR="00537D5D" w:rsidRPr="009807AE">
        <w:rPr>
          <w:rFonts w:ascii="Verdana" w:hAnsi="Verdana"/>
          <w:color w:val="000000"/>
          <w:sz w:val="20"/>
        </w:rPr>
        <w:t>He hoisted the final box into position.</w:t>
      </w:r>
    </w:p>
    <w:p w14:paraId="487F3294" w14:textId="77777777"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She stared at him in horror.</w:t>
      </w:r>
    </w:p>
    <w:p w14:paraId="68C7BB16" w14:textId="4669617B"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But I wo</w:t>
      </w:r>
      <w:r>
        <w:rPr>
          <w:rFonts w:ascii="Verdana" w:hAnsi="Verdana"/>
          <w:color w:val="000000"/>
          <w:sz w:val="20"/>
        </w:rPr>
        <w:t>n’t</w:t>
      </w:r>
      <w:r w:rsidR="00537D5D" w:rsidRPr="009807AE">
        <w:rPr>
          <w:rStyle w:val="01Text"/>
          <w:rFonts w:ascii="Verdana" w:hAnsi="Verdana"/>
          <w:color w:val="000000"/>
          <w:sz w:val="20"/>
        </w:rPr>
        <w:t xml:space="preserve"> </w:t>
      </w:r>
      <w:r w:rsidR="00537D5D" w:rsidRPr="009807AE">
        <w:rPr>
          <w:rStyle w:val="00Text"/>
          <w:rFonts w:ascii="Verdana" w:hAnsi="Verdana"/>
          <w:color w:val="000000"/>
          <w:sz w:val="20"/>
        </w:rPr>
        <w:t>do</w:t>
      </w:r>
      <w:r w:rsidR="00537D5D" w:rsidRPr="009807AE">
        <w:rPr>
          <w:rStyle w:val="01Text"/>
          <w:rFonts w:ascii="Verdana" w:hAnsi="Verdana"/>
          <w:color w:val="000000"/>
          <w:sz w:val="20"/>
        </w:rPr>
        <w:t xml:space="preserve"> </w:t>
      </w:r>
      <w:r w:rsidR="00537D5D" w:rsidRPr="009807AE">
        <w:rPr>
          <w:rFonts w:ascii="Verdana" w:hAnsi="Verdana"/>
          <w:color w:val="000000"/>
          <w:sz w:val="20"/>
        </w:rPr>
        <w:t>that,</w:t>
      </w:r>
      <w:r>
        <w:rPr>
          <w:rFonts w:ascii="Verdana" w:hAnsi="Verdana"/>
          <w:color w:val="000000"/>
          <w:sz w:val="20"/>
        </w:rPr>
        <w:t xml:space="preserve">” </w:t>
      </w:r>
      <w:r w:rsidR="00537D5D" w:rsidRPr="009807AE">
        <w:rPr>
          <w:rFonts w:ascii="Verdana" w:hAnsi="Verdana"/>
          <w:color w:val="000000"/>
          <w:sz w:val="20"/>
        </w:rPr>
        <w:t>she said.</w:t>
      </w:r>
      <w:r>
        <w:rPr>
          <w:rFonts w:ascii="Verdana" w:hAnsi="Verdana"/>
          <w:color w:val="000000"/>
          <w:sz w:val="20"/>
        </w:rPr>
        <w:t xml:space="preserve"> “</w:t>
      </w:r>
      <w:r w:rsidR="00537D5D" w:rsidRPr="009807AE">
        <w:rPr>
          <w:rFonts w:ascii="Verdana" w:hAnsi="Verdana"/>
          <w:color w:val="000000"/>
          <w:sz w:val="20"/>
        </w:rPr>
        <w:t>I wo</w:t>
      </w:r>
      <w:r>
        <w:rPr>
          <w:rFonts w:ascii="Verdana" w:hAnsi="Verdana"/>
          <w:color w:val="000000"/>
          <w:sz w:val="20"/>
        </w:rPr>
        <w:t>n’t</w:t>
      </w:r>
      <w:r w:rsidR="00537D5D" w:rsidRPr="009807AE">
        <w:rPr>
          <w:rFonts w:ascii="Verdana" w:hAnsi="Verdana"/>
          <w:color w:val="000000"/>
          <w:sz w:val="20"/>
        </w:rPr>
        <w:t>. I</w:t>
      </w:r>
      <w:r>
        <w:rPr>
          <w:rFonts w:ascii="Verdana" w:hAnsi="Verdana"/>
          <w:color w:val="000000"/>
          <w:sz w:val="20"/>
        </w:rPr>
        <w:t>’ll</w:t>
      </w:r>
      <w:r w:rsidR="00537D5D" w:rsidRPr="009807AE">
        <w:rPr>
          <w:rFonts w:ascii="Verdana" w:hAnsi="Verdana"/>
          <w:color w:val="000000"/>
          <w:sz w:val="20"/>
        </w:rPr>
        <w:t xml:space="preserve"> be good. I mean, now that I know Hell is real, I would</w:t>
      </w:r>
      <w:r>
        <w:rPr>
          <w:rFonts w:ascii="Verdana" w:hAnsi="Verdana"/>
          <w:color w:val="000000"/>
          <w:sz w:val="20"/>
        </w:rPr>
        <w:t>n’t</w:t>
      </w:r>
      <w:r w:rsidR="00537D5D" w:rsidRPr="009807AE">
        <w:rPr>
          <w:rFonts w:ascii="Verdana" w:hAnsi="Verdana"/>
          <w:color w:val="000000"/>
          <w:sz w:val="20"/>
        </w:rPr>
        <w:t xml:space="preserve"> risk sending anyone there! Not even my enemies!</w:t>
      </w:r>
      <w:r>
        <w:rPr>
          <w:rFonts w:ascii="Verdana" w:hAnsi="Verdana"/>
          <w:color w:val="000000"/>
          <w:sz w:val="20"/>
        </w:rPr>
        <w:t>”</w:t>
      </w:r>
    </w:p>
    <w:p w14:paraId="173D6077" w14:textId="0CA26D36" w:rsid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That</w:t>
      </w:r>
      <w:r>
        <w:rPr>
          <w:rFonts w:ascii="Verdana" w:hAnsi="Verdana"/>
          <w:color w:val="000000"/>
          <w:sz w:val="20"/>
        </w:rPr>
        <w:t>’s</w:t>
      </w:r>
      <w:r w:rsidR="00537D5D" w:rsidRPr="009807AE">
        <w:rPr>
          <w:rFonts w:ascii="Verdana" w:hAnsi="Verdana"/>
          <w:color w:val="000000"/>
          <w:sz w:val="20"/>
        </w:rPr>
        <w:t xml:space="preserve"> what you tell yourself now,</w:t>
      </w:r>
      <w:r>
        <w:rPr>
          <w:rFonts w:ascii="Verdana" w:hAnsi="Verdana"/>
          <w:color w:val="000000"/>
          <w:sz w:val="20"/>
        </w:rPr>
        <w:t xml:space="preserve">” </w:t>
      </w:r>
      <w:r w:rsidR="00537D5D" w:rsidRPr="009807AE">
        <w:rPr>
          <w:rFonts w:ascii="Verdana" w:hAnsi="Verdana"/>
          <w:color w:val="000000"/>
          <w:sz w:val="20"/>
        </w:rPr>
        <w:t>he said, as he strode toward the door,</w:t>
      </w:r>
      <w:r>
        <w:rPr>
          <w:rFonts w:ascii="Verdana" w:hAnsi="Verdana"/>
          <w:color w:val="000000"/>
          <w:sz w:val="20"/>
        </w:rPr>
        <w:t xml:space="preserve"> “</w:t>
      </w:r>
      <w:r w:rsidR="00537D5D" w:rsidRPr="009807AE">
        <w:rPr>
          <w:rFonts w:ascii="Verdana" w:hAnsi="Verdana"/>
          <w:color w:val="000000"/>
          <w:sz w:val="20"/>
        </w:rPr>
        <w:t>but we both know what my road home is paved with.</w:t>
      </w:r>
      <w:r>
        <w:rPr>
          <w:rFonts w:ascii="Verdana" w:hAnsi="Verdana"/>
          <w:color w:val="000000"/>
          <w:sz w:val="20"/>
        </w:rPr>
        <w:t>”</w:t>
      </w:r>
    </w:p>
    <w:p w14:paraId="0AF0DE14" w14:textId="516127B6"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He kicked the door open and stepped out.</w:t>
      </w:r>
    </w:p>
    <w:p w14:paraId="528640B2" w14:textId="74EB299E" w:rsidR="00537D5D" w:rsidRPr="009807AE" w:rsidRDefault="009807AE" w:rsidP="009807AE">
      <w:pPr>
        <w:suppressAutoHyphens/>
        <w:spacing w:after="0" w:line="240" w:lineRule="auto"/>
        <w:ind w:firstLine="283"/>
        <w:jc w:val="both"/>
        <w:rPr>
          <w:rFonts w:ascii="Verdana" w:hAnsi="Verdana"/>
          <w:color w:val="000000"/>
          <w:sz w:val="20"/>
        </w:rPr>
      </w:pPr>
      <w:r>
        <w:rPr>
          <w:rFonts w:ascii="Verdana" w:hAnsi="Verdana"/>
          <w:color w:val="000000"/>
          <w:sz w:val="20"/>
        </w:rPr>
        <w:t>“</w:t>
      </w:r>
      <w:r w:rsidR="00537D5D" w:rsidRPr="009807AE">
        <w:rPr>
          <w:rFonts w:ascii="Verdana" w:hAnsi="Verdana"/>
          <w:color w:val="000000"/>
          <w:sz w:val="20"/>
        </w:rPr>
        <w:t>Have fun,</w:t>
      </w:r>
      <w:r>
        <w:rPr>
          <w:rFonts w:ascii="Verdana" w:hAnsi="Verdana"/>
          <w:color w:val="000000"/>
          <w:sz w:val="20"/>
        </w:rPr>
        <w:t xml:space="preserve">” </w:t>
      </w:r>
      <w:r w:rsidR="00537D5D" w:rsidRPr="009807AE">
        <w:rPr>
          <w:rFonts w:ascii="Verdana" w:hAnsi="Verdana"/>
          <w:color w:val="000000"/>
          <w:sz w:val="20"/>
        </w:rPr>
        <w:t>he called back over his shoulder.</w:t>
      </w:r>
    </w:p>
    <w:p w14:paraId="2C06FEDC" w14:textId="77777777" w:rsidR="009807AE" w:rsidRDefault="00537D5D" w:rsidP="009807AE">
      <w:pPr>
        <w:suppressAutoHyphens/>
        <w:spacing w:after="0" w:line="240" w:lineRule="auto"/>
        <w:ind w:firstLine="283"/>
        <w:jc w:val="both"/>
        <w:rPr>
          <w:rFonts w:ascii="Verdana" w:hAnsi="Verdana"/>
          <w:color w:val="000000"/>
          <w:sz w:val="20"/>
        </w:rPr>
      </w:pPr>
      <w:r w:rsidRPr="009807AE">
        <w:rPr>
          <w:rFonts w:ascii="Verdana" w:hAnsi="Verdana"/>
          <w:color w:val="000000"/>
          <w:sz w:val="20"/>
        </w:rPr>
        <w:t>She stared silently at the closed door for several seconds before asking quietly,</w:t>
      </w:r>
      <w:r w:rsidR="009807AE">
        <w:rPr>
          <w:rFonts w:ascii="Verdana" w:hAnsi="Verdana"/>
          <w:color w:val="000000"/>
          <w:sz w:val="20"/>
        </w:rPr>
        <w:t xml:space="preserve"> “</w:t>
      </w:r>
      <w:r w:rsidRPr="009807AE">
        <w:rPr>
          <w:rFonts w:ascii="Verdana" w:hAnsi="Verdana"/>
          <w:color w:val="000000"/>
          <w:sz w:val="20"/>
        </w:rPr>
        <w:t>How?</w:t>
      </w:r>
      <w:r w:rsidR="009807AE">
        <w:rPr>
          <w:rFonts w:ascii="Verdana" w:hAnsi="Verdana"/>
          <w:color w:val="000000"/>
          <w:sz w:val="20"/>
        </w:rPr>
        <w:t>”</w:t>
      </w:r>
    </w:p>
    <w:p w14:paraId="3A19A29E" w14:textId="28AA6590" w:rsidR="009807AE" w:rsidRPr="009807AE" w:rsidRDefault="009807AE" w:rsidP="009807AE">
      <w:pPr>
        <w:suppressAutoHyphens/>
        <w:spacing w:after="0" w:line="240" w:lineRule="auto"/>
        <w:ind w:firstLine="283"/>
        <w:jc w:val="both"/>
        <w:rPr>
          <w:rFonts w:ascii="Verdana" w:hAnsi="Verdana"/>
          <w:color w:val="000000"/>
          <w:sz w:val="20"/>
        </w:rPr>
      </w:pPr>
    </w:p>
    <w:p w14:paraId="268E8447" w14:textId="77777777" w:rsidR="005244FB" w:rsidRPr="0058343C" w:rsidRDefault="00537D5D" w:rsidP="009807AE">
      <w:pPr>
        <w:suppressAutoHyphens/>
        <w:spacing w:after="0" w:line="240" w:lineRule="auto"/>
        <w:ind w:firstLine="283"/>
        <w:jc w:val="both"/>
        <w:rPr>
          <w:rFonts w:ascii="Verdana" w:hAnsi="Verdana"/>
          <w:i/>
          <w:iCs/>
          <w:color w:val="000000"/>
          <w:sz w:val="20"/>
        </w:rPr>
      </w:pPr>
      <w:r w:rsidRPr="0058343C">
        <w:rPr>
          <w:rFonts w:ascii="Verdana" w:hAnsi="Verdana"/>
          <w:i/>
          <w:iCs/>
          <w:color w:val="000000"/>
          <w:sz w:val="20"/>
        </w:rPr>
        <w:t>end</w:t>
      </w:r>
    </w:p>
    <w:sectPr w:rsidR="005244FB" w:rsidRPr="0058343C" w:rsidSect="009807A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AF674" w14:textId="77777777" w:rsidR="005C3113" w:rsidRDefault="005C3113" w:rsidP="009807AE">
      <w:pPr>
        <w:spacing w:after="0" w:line="240" w:lineRule="auto"/>
      </w:pPr>
      <w:r>
        <w:separator/>
      </w:r>
    </w:p>
  </w:endnote>
  <w:endnote w:type="continuationSeparator" w:id="0">
    <w:p w14:paraId="03AA3CEF" w14:textId="77777777" w:rsidR="005C3113" w:rsidRDefault="005C3113" w:rsidP="00980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32DD2" w14:textId="77777777" w:rsidR="009807AE" w:rsidRDefault="009807AE" w:rsidP="009F1B9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64351A1" w14:textId="77777777" w:rsidR="009807AE" w:rsidRDefault="009807AE" w:rsidP="009807A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33E0D" w14:textId="5C40CEDF" w:rsidR="009807AE" w:rsidRPr="0058343C" w:rsidRDefault="009807AE" w:rsidP="009807AE">
    <w:pPr>
      <w:pStyle w:val="Footer"/>
      <w:ind w:right="360"/>
      <w:rPr>
        <w:rFonts w:ascii="Arial" w:hAnsi="Arial" w:cs="Arial"/>
        <w:color w:val="999999"/>
        <w:sz w:val="20"/>
        <w:lang w:val="ru-RU"/>
      </w:rPr>
    </w:pPr>
    <w:r w:rsidRPr="0058343C">
      <w:rPr>
        <w:rStyle w:val="PageNumber"/>
        <w:rFonts w:ascii="Arial" w:hAnsi="Arial" w:cs="Arial"/>
        <w:color w:val="999999"/>
        <w:sz w:val="20"/>
        <w:lang w:val="ru-RU"/>
      </w:rPr>
      <w:t xml:space="preserve">Библиотека «Артефакт» — </w:t>
    </w:r>
    <w:r w:rsidRPr="009807AE">
      <w:rPr>
        <w:rStyle w:val="PageNumber"/>
        <w:rFonts w:ascii="Arial" w:hAnsi="Arial" w:cs="Arial"/>
        <w:color w:val="999999"/>
        <w:sz w:val="20"/>
      </w:rPr>
      <w:t>http</w:t>
    </w:r>
    <w:r w:rsidRPr="0058343C">
      <w:rPr>
        <w:rStyle w:val="PageNumber"/>
        <w:rFonts w:ascii="Arial" w:hAnsi="Arial" w:cs="Arial"/>
        <w:color w:val="999999"/>
        <w:sz w:val="20"/>
        <w:lang w:val="ru-RU"/>
      </w:rPr>
      <w:t>://</w:t>
    </w:r>
    <w:r w:rsidRPr="009807AE">
      <w:rPr>
        <w:rStyle w:val="PageNumber"/>
        <w:rFonts w:ascii="Arial" w:hAnsi="Arial" w:cs="Arial"/>
        <w:color w:val="999999"/>
        <w:sz w:val="20"/>
      </w:rPr>
      <w:t>artefact</w:t>
    </w:r>
    <w:r w:rsidRPr="0058343C">
      <w:rPr>
        <w:rStyle w:val="PageNumber"/>
        <w:rFonts w:ascii="Arial" w:hAnsi="Arial" w:cs="Arial"/>
        <w:color w:val="999999"/>
        <w:sz w:val="20"/>
        <w:lang w:val="ru-RU"/>
      </w:rPr>
      <w:t>.</w:t>
    </w:r>
    <w:r w:rsidRPr="009807AE">
      <w:rPr>
        <w:rStyle w:val="PageNumber"/>
        <w:rFonts w:ascii="Arial" w:hAnsi="Arial" w:cs="Arial"/>
        <w:color w:val="999999"/>
        <w:sz w:val="20"/>
      </w:rPr>
      <w:t>lib</w:t>
    </w:r>
    <w:r w:rsidRPr="0058343C">
      <w:rPr>
        <w:rStyle w:val="PageNumber"/>
        <w:rFonts w:ascii="Arial" w:hAnsi="Arial" w:cs="Arial"/>
        <w:color w:val="999999"/>
        <w:sz w:val="20"/>
        <w:lang w:val="ru-RU"/>
      </w:rPr>
      <w:t>.</w:t>
    </w:r>
    <w:r w:rsidRPr="009807AE">
      <w:rPr>
        <w:rStyle w:val="PageNumber"/>
        <w:rFonts w:ascii="Arial" w:hAnsi="Arial" w:cs="Arial"/>
        <w:color w:val="999999"/>
        <w:sz w:val="20"/>
      </w:rPr>
      <w:t>ru</w:t>
    </w:r>
    <w:r w:rsidRPr="0058343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8D594" w14:textId="77777777" w:rsidR="009807AE" w:rsidRDefault="009807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35302" w14:textId="77777777" w:rsidR="005C3113" w:rsidRDefault="005C3113" w:rsidP="009807AE">
      <w:pPr>
        <w:spacing w:after="0" w:line="240" w:lineRule="auto"/>
      </w:pPr>
      <w:r>
        <w:separator/>
      </w:r>
    </w:p>
  </w:footnote>
  <w:footnote w:type="continuationSeparator" w:id="0">
    <w:p w14:paraId="1D885190" w14:textId="77777777" w:rsidR="005C3113" w:rsidRDefault="005C3113" w:rsidP="009807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71EBE" w14:textId="77777777" w:rsidR="009807AE" w:rsidRDefault="009807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0A418" w14:textId="319294F3" w:rsidR="009807AE" w:rsidRPr="0058343C" w:rsidRDefault="009807AE" w:rsidP="009807AE">
    <w:pPr>
      <w:pStyle w:val="Header"/>
      <w:rPr>
        <w:rFonts w:ascii="Arial" w:hAnsi="Arial" w:cs="Arial"/>
        <w:color w:val="999999"/>
        <w:sz w:val="20"/>
        <w:lang w:val="ru-RU"/>
      </w:rPr>
    </w:pPr>
    <w:r w:rsidRPr="0058343C">
      <w:rPr>
        <w:rFonts w:ascii="Arial" w:hAnsi="Arial" w:cs="Arial"/>
        <w:color w:val="999999"/>
        <w:sz w:val="20"/>
        <w:lang w:val="ru-RU"/>
      </w:rPr>
      <w:t xml:space="preserve">Библиотека «Артефакт» — </w:t>
    </w:r>
    <w:r w:rsidRPr="009807AE">
      <w:rPr>
        <w:rFonts w:ascii="Arial" w:hAnsi="Arial" w:cs="Arial"/>
        <w:color w:val="999999"/>
        <w:sz w:val="20"/>
      </w:rPr>
      <w:t>http</w:t>
    </w:r>
    <w:r w:rsidRPr="0058343C">
      <w:rPr>
        <w:rFonts w:ascii="Arial" w:hAnsi="Arial" w:cs="Arial"/>
        <w:color w:val="999999"/>
        <w:sz w:val="20"/>
        <w:lang w:val="ru-RU"/>
      </w:rPr>
      <w:t>://</w:t>
    </w:r>
    <w:r w:rsidRPr="009807AE">
      <w:rPr>
        <w:rFonts w:ascii="Arial" w:hAnsi="Arial" w:cs="Arial"/>
        <w:color w:val="999999"/>
        <w:sz w:val="20"/>
      </w:rPr>
      <w:t>artefact</w:t>
    </w:r>
    <w:r w:rsidRPr="0058343C">
      <w:rPr>
        <w:rFonts w:ascii="Arial" w:hAnsi="Arial" w:cs="Arial"/>
        <w:color w:val="999999"/>
        <w:sz w:val="20"/>
        <w:lang w:val="ru-RU"/>
      </w:rPr>
      <w:t>.</w:t>
    </w:r>
    <w:r w:rsidRPr="009807AE">
      <w:rPr>
        <w:rFonts w:ascii="Arial" w:hAnsi="Arial" w:cs="Arial"/>
        <w:color w:val="999999"/>
        <w:sz w:val="20"/>
      </w:rPr>
      <w:t>lib</w:t>
    </w:r>
    <w:r w:rsidRPr="0058343C">
      <w:rPr>
        <w:rFonts w:ascii="Arial" w:hAnsi="Arial" w:cs="Arial"/>
        <w:color w:val="999999"/>
        <w:sz w:val="20"/>
        <w:lang w:val="ru-RU"/>
      </w:rPr>
      <w:t>.</w:t>
    </w:r>
    <w:r w:rsidRPr="009807AE">
      <w:rPr>
        <w:rFonts w:ascii="Arial" w:hAnsi="Arial" w:cs="Arial"/>
        <w:color w:val="999999"/>
        <w:sz w:val="20"/>
      </w:rPr>
      <w:t>ru</w:t>
    </w:r>
    <w:r w:rsidRPr="0058343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9AB89" w14:textId="77777777" w:rsidR="009807AE" w:rsidRDefault="009807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244FB"/>
    <w:rsid w:val="00537D5D"/>
    <w:rsid w:val="0058343C"/>
    <w:rsid w:val="005C3113"/>
    <w:rsid w:val="007416BB"/>
    <w:rsid w:val="008A32D2"/>
    <w:rsid w:val="009807AE"/>
    <w:rsid w:val="00AA1D8D"/>
    <w:rsid w:val="00B47730"/>
    <w:rsid w:val="00CB0664"/>
    <w:rsid w:val="00ED5F5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A41AEC"/>
  <w14:defaultImageDpi w14:val="330"/>
  <w15:docId w15:val="{22C51DBF-ED2E-43BF-9F50-D4AF3CD5F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537D5D"/>
    <w:pPr>
      <w:spacing w:after="0" w:line="288" w:lineRule="atLeast"/>
      <w:jc w:val="center"/>
    </w:pPr>
    <w:rPr>
      <w:rFonts w:ascii="Times" w:eastAsia="Times" w:hAnsi="Times" w:cs="Times"/>
      <w:i/>
      <w:iCs/>
      <w:color w:val="000000"/>
      <w:sz w:val="30"/>
      <w:szCs w:val="30"/>
      <w:lang w:val="en" w:eastAsia="en"/>
    </w:rPr>
  </w:style>
  <w:style w:type="paragraph" w:customStyle="1" w:styleId="Para10">
    <w:name w:val="Para 10"/>
    <w:basedOn w:val="Normal"/>
    <w:qFormat/>
    <w:rsid w:val="00537D5D"/>
    <w:pPr>
      <w:spacing w:after="0" w:line="288" w:lineRule="atLeast"/>
      <w:jc w:val="center"/>
    </w:pPr>
    <w:rPr>
      <w:rFonts w:ascii="Times New Roman" w:eastAsia="Times New Roman" w:hAnsi="Times New Roman" w:cs="Times New Roman"/>
      <w:color w:val="000000"/>
      <w:sz w:val="23"/>
      <w:szCs w:val="23"/>
      <w:lang w:val="en" w:eastAsia="en"/>
    </w:rPr>
  </w:style>
  <w:style w:type="paragraph" w:customStyle="1" w:styleId="Para12">
    <w:name w:val="Para 12"/>
    <w:basedOn w:val="Normal"/>
    <w:qFormat/>
    <w:rsid w:val="00537D5D"/>
    <w:pPr>
      <w:spacing w:after="0" w:line="288" w:lineRule="atLeast"/>
      <w:jc w:val="both"/>
    </w:pPr>
    <w:rPr>
      <w:rFonts w:ascii="Times New Roman" w:eastAsia="Times New Roman" w:hAnsi="Times New Roman" w:cs="Times New Roman"/>
      <w:color w:val="000000"/>
      <w:sz w:val="23"/>
      <w:szCs w:val="23"/>
      <w:lang w:val="en" w:eastAsia="en"/>
    </w:rPr>
  </w:style>
  <w:style w:type="paragraph" w:customStyle="1" w:styleId="Para21">
    <w:name w:val="Para 21"/>
    <w:basedOn w:val="Normal"/>
    <w:qFormat/>
    <w:rsid w:val="00537D5D"/>
    <w:pPr>
      <w:spacing w:after="0" w:line="288" w:lineRule="atLeast"/>
      <w:ind w:firstLine="360"/>
      <w:jc w:val="center"/>
    </w:pPr>
    <w:rPr>
      <w:rFonts w:ascii="Times New Roman" w:eastAsia="Times New Roman" w:hAnsi="Times New Roman" w:cs="Times New Roman"/>
      <w:color w:val="000000"/>
      <w:sz w:val="18"/>
      <w:szCs w:val="18"/>
      <w:lang w:val="en" w:eastAsia="en"/>
    </w:rPr>
  </w:style>
  <w:style w:type="paragraph" w:customStyle="1" w:styleId="Para34">
    <w:name w:val="Para 34"/>
    <w:basedOn w:val="Normal"/>
    <w:qFormat/>
    <w:rsid w:val="00537D5D"/>
    <w:pPr>
      <w:spacing w:after="0" w:line="288" w:lineRule="atLeast"/>
      <w:jc w:val="center"/>
    </w:pPr>
    <w:rPr>
      <w:rFonts w:ascii="Times New Roman" w:eastAsia="Times New Roman" w:hAnsi="Times New Roman" w:cs="Times New Roman"/>
      <w:color w:val="000000"/>
      <w:sz w:val="18"/>
      <w:szCs w:val="18"/>
      <w:lang w:val="en" w:eastAsia="en"/>
    </w:rPr>
  </w:style>
  <w:style w:type="paragraph" w:customStyle="1" w:styleId="Para39">
    <w:name w:val="Para 39"/>
    <w:basedOn w:val="Normal"/>
    <w:qFormat/>
    <w:rsid w:val="00537D5D"/>
    <w:pPr>
      <w:spacing w:after="0" w:line="288" w:lineRule="atLeast"/>
      <w:ind w:firstLine="431"/>
      <w:jc w:val="both"/>
    </w:pPr>
    <w:rPr>
      <w:rFonts w:ascii="Times New Roman" w:eastAsia="Times New Roman" w:hAnsi="Times New Roman" w:cs="Times New Roman"/>
      <w:color w:val="000000"/>
      <w:sz w:val="18"/>
      <w:szCs w:val="18"/>
      <w:lang w:val="en" w:eastAsia="en"/>
    </w:rPr>
  </w:style>
  <w:style w:type="paragraph" w:customStyle="1" w:styleId="Para40">
    <w:name w:val="Para 40"/>
    <w:basedOn w:val="Normal"/>
    <w:qFormat/>
    <w:rsid w:val="00537D5D"/>
    <w:pPr>
      <w:spacing w:after="0" w:line="288" w:lineRule="atLeast"/>
      <w:jc w:val="both"/>
    </w:pPr>
    <w:rPr>
      <w:rFonts w:ascii="Times New Roman" w:eastAsia="Times New Roman" w:hAnsi="Times New Roman" w:cs="Times New Roman"/>
      <w:color w:val="000000"/>
      <w:sz w:val="18"/>
      <w:szCs w:val="18"/>
      <w:lang w:val="en" w:eastAsia="en"/>
    </w:rPr>
  </w:style>
  <w:style w:type="character" w:customStyle="1" w:styleId="00Text">
    <w:name w:val="00 Text"/>
    <w:rsid w:val="00537D5D"/>
    <w:rPr>
      <w:i/>
      <w:iCs/>
    </w:rPr>
  </w:style>
  <w:style w:type="character" w:customStyle="1" w:styleId="01Text">
    <w:name w:val="01 Text"/>
    <w:rsid w:val="00537D5D"/>
    <w:rPr>
      <w:sz w:val="18"/>
      <w:szCs w:val="18"/>
    </w:rPr>
  </w:style>
  <w:style w:type="paragraph" w:customStyle="1" w:styleId="Para18">
    <w:name w:val="Para 18"/>
    <w:basedOn w:val="Normal"/>
    <w:qFormat/>
    <w:rsid w:val="008A32D2"/>
    <w:pPr>
      <w:spacing w:after="0" w:line="288" w:lineRule="atLeast"/>
      <w:ind w:firstLine="360"/>
      <w:jc w:val="center"/>
    </w:pPr>
    <w:rPr>
      <w:rFonts w:ascii="Times" w:eastAsia="Times" w:hAnsi="Times" w:cs="Times"/>
      <w:i/>
      <w:iCs/>
      <w:color w:val="000000"/>
      <w:sz w:val="30"/>
      <w:szCs w:val="30"/>
      <w:lang w:val="en" w:eastAsia="en"/>
    </w:rPr>
  </w:style>
  <w:style w:type="character" w:styleId="PageNumber">
    <w:name w:val="page number"/>
    <w:basedOn w:val="DefaultParagraphFont"/>
    <w:uiPriority w:val="99"/>
    <w:semiHidden/>
    <w:unhideWhenUsed/>
    <w:rsid w:val="00980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512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3620</Words>
  <Characters>20638</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24210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Hell for Leather</dc:title>
  <dc:subject/>
  <dc:creator>Lawrence Watt-Evans</dc:creator>
  <cp:keywords/>
  <dc:description/>
  <cp:lastModifiedBy>Andrey Piskunov</cp:lastModifiedBy>
  <cp:revision>9</cp:revision>
  <dcterms:created xsi:type="dcterms:W3CDTF">2013-12-23T23:15:00Z</dcterms:created>
  <dcterms:modified xsi:type="dcterms:W3CDTF">2026-01-05T02:49:00Z</dcterms:modified>
  <cp:category/>
</cp:coreProperties>
</file>